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9D769" w14:textId="4B2C53F2" w:rsidR="0085041F" w:rsidRDefault="00785C9C" w:rsidP="0085041F">
      <w:pPr>
        <w:spacing w:after="0" w:line="240" w:lineRule="auto"/>
        <w:ind w:left="567"/>
        <w:jc w:val="right"/>
        <w:rPr>
          <w:rFonts w:asciiTheme="minorHAnsi" w:hAnsiTheme="minorHAnsi" w:cstheme="minorHAnsi"/>
          <w:b/>
        </w:rPr>
      </w:pPr>
      <w:bookmarkStart w:id="0" w:name="_Hlk58403390"/>
      <w:r w:rsidRPr="00525DCF">
        <w:rPr>
          <w:rFonts w:asciiTheme="minorHAnsi" w:hAnsiTheme="minorHAnsi" w:cstheme="minorHAnsi"/>
          <w:b/>
        </w:rPr>
        <w:t xml:space="preserve">ZAŁĄCZNIK NR </w:t>
      </w:r>
      <w:r w:rsidR="00640436">
        <w:rPr>
          <w:rFonts w:asciiTheme="minorHAnsi" w:hAnsiTheme="minorHAnsi" w:cstheme="minorHAnsi"/>
          <w:b/>
        </w:rPr>
        <w:t>5</w:t>
      </w:r>
    </w:p>
    <w:p w14:paraId="3A80844D" w14:textId="45043537" w:rsidR="00640436" w:rsidRPr="00CC1EB0" w:rsidRDefault="00640436" w:rsidP="00640436">
      <w:pPr>
        <w:widowControl w:val="0"/>
        <w:tabs>
          <w:tab w:val="left" w:pos="264"/>
        </w:tabs>
        <w:suppressAutoHyphens/>
        <w:spacing w:after="0" w:line="240" w:lineRule="auto"/>
        <w:ind w:left="-108"/>
        <w:rPr>
          <w:rFonts w:ascii="Calibri" w:eastAsia="SimSun" w:hAnsi="Calibri" w:cs="Calibri"/>
          <w:b/>
          <w:bCs/>
          <w:kern w:val="1"/>
          <w:sz w:val="28"/>
          <w:szCs w:val="28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ab/>
      </w:r>
      <w:r w:rsidRPr="00CC1EB0">
        <w:rPr>
          <w:rFonts w:ascii="Calibri" w:eastAsia="SimSun" w:hAnsi="Calibri" w:cs="Calibri"/>
          <w:b/>
          <w:bCs/>
          <w:kern w:val="1"/>
          <w:sz w:val="28"/>
          <w:szCs w:val="28"/>
          <w:lang w:eastAsia="hi-IN" w:bidi="hi-IN"/>
        </w:rPr>
        <w:t>Dotyczy części nr</w:t>
      </w:r>
      <w:r w:rsidR="002E414D" w:rsidRPr="00CC1EB0">
        <w:rPr>
          <w:rStyle w:val="Odwoanieprzypisudolnego"/>
          <w:rFonts w:ascii="Calibri" w:eastAsia="SimSun" w:hAnsi="Calibri"/>
          <w:b/>
          <w:bCs/>
          <w:kern w:val="1"/>
          <w:sz w:val="28"/>
          <w:szCs w:val="28"/>
          <w:lang w:eastAsia="hi-IN" w:bidi="hi-IN"/>
        </w:rPr>
        <w:footnoteReference w:id="1"/>
      </w:r>
      <w:r w:rsidRPr="00CC1EB0">
        <w:rPr>
          <w:rFonts w:ascii="Calibri" w:eastAsia="SimSun" w:hAnsi="Calibri" w:cs="Calibri"/>
          <w:b/>
          <w:bCs/>
          <w:kern w:val="1"/>
          <w:sz w:val="28"/>
          <w:szCs w:val="28"/>
          <w:lang w:eastAsia="hi-IN" w:bidi="hi-IN"/>
        </w:rPr>
        <w:t>:………………………………..</w:t>
      </w:r>
      <w:r w:rsidR="00241D5B">
        <w:rPr>
          <w:rFonts w:ascii="Calibri" w:eastAsia="SimSun" w:hAnsi="Calibri" w:cs="Calibri"/>
          <w:b/>
          <w:bCs/>
          <w:kern w:val="1"/>
          <w:sz w:val="28"/>
          <w:szCs w:val="28"/>
          <w:lang w:eastAsia="hi-IN" w:bidi="hi-IN"/>
        </w:rPr>
        <w:t xml:space="preserve">, </w:t>
      </w:r>
      <w:r w:rsidR="00241D5B" w:rsidRPr="00846E31">
        <w:rPr>
          <w:rFonts w:asciiTheme="minorHAnsi" w:hAnsiTheme="minorHAnsi" w:cstheme="minorHAnsi"/>
          <w:b/>
        </w:rPr>
        <w:t>Numer postępowania: 1/2025/EDIH</w:t>
      </w:r>
    </w:p>
    <w:p w14:paraId="5ADC9D59" w14:textId="77777777" w:rsidR="00640436" w:rsidRPr="00785C9C" w:rsidRDefault="00640436" w:rsidP="00785C9C">
      <w:pPr>
        <w:widowControl w:val="0"/>
        <w:suppressAutoHyphens/>
        <w:spacing w:after="0" w:line="240" w:lineRule="auto"/>
        <w:ind w:left="-108"/>
        <w:jc w:val="center"/>
        <w:rPr>
          <w:rFonts w:ascii="Calibri" w:eastAsia="SimSun" w:hAnsi="Calibri" w:cs="Calibri"/>
          <w:kern w:val="1"/>
          <w:lang w:eastAsia="hi-IN" w:bidi="hi-I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7761"/>
      </w:tblGrid>
      <w:tr w:rsidR="00785C9C" w:rsidRPr="00785C9C" w14:paraId="5A4BA05D" w14:textId="77777777" w:rsidTr="007922D2">
        <w:trPr>
          <w:trHeight w:val="480"/>
        </w:trPr>
        <w:tc>
          <w:tcPr>
            <w:tcW w:w="6691" w:type="dxa"/>
            <w:shd w:val="clear" w:color="auto" w:fill="F2F2F2"/>
            <w:vAlign w:val="center"/>
          </w:tcPr>
          <w:p w14:paraId="3BE2084A" w14:textId="7C46FBC9" w:rsidR="00785C9C" w:rsidRPr="00785C9C" w:rsidRDefault="00785C9C" w:rsidP="000C2B4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</w:pPr>
            <w:r w:rsidRPr="00785C9C">
              <w:rPr>
                <w:rFonts w:ascii="Calibri" w:eastAsia="SimSun" w:hAnsi="Calibri" w:cs="Calibri"/>
                <w:i/>
                <w:iCs/>
                <w:kern w:val="1"/>
                <w:sz w:val="20"/>
                <w:szCs w:val="20"/>
                <w:lang w:eastAsia="hi-IN" w:bidi="hi-IN"/>
              </w:rPr>
              <w:t xml:space="preserve">Imię i nazwisko </w:t>
            </w:r>
            <w:r w:rsidR="007922D2">
              <w:rPr>
                <w:rFonts w:ascii="Calibri" w:eastAsia="SimSun" w:hAnsi="Calibri" w:cs="Calibri"/>
                <w:i/>
                <w:iCs/>
                <w:kern w:val="1"/>
                <w:sz w:val="20"/>
                <w:szCs w:val="20"/>
                <w:lang w:eastAsia="hi-IN" w:bidi="hi-IN"/>
              </w:rPr>
              <w:t>osoby wskazanej do realizacji przedmiotu zamówienia</w:t>
            </w:r>
            <w:r w:rsidRPr="00785C9C">
              <w:rPr>
                <w:rFonts w:ascii="Calibri" w:eastAsia="SimSun" w:hAnsi="Calibri" w:cs="Calibri"/>
                <w:i/>
                <w:iCs/>
                <w:kern w:val="1"/>
                <w:sz w:val="20"/>
                <w:szCs w:val="20"/>
                <w:lang w:eastAsia="hi-IN" w:bidi="hi-IN"/>
              </w:rPr>
              <w:t>:</w:t>
            </w:r>
          </w:p>
        </w:tc>
        <w:tc>
          <w:tcPr>
            <w:tcW w:w="7761" w:type="dxa"/>
          </w:tcPr>
          <w:p w14:paraId="57750527" w14:textId="77777777" w:rsidR="00640436" w:rsidRDefault="00640436" w:rsidP="00785C9C">
            <w:pPr>
              <w:widowControl w:val="0"/>
              <w:suppressAutoHyphens/>
              <w:spacing w:after="0" w:line="240" w:lineRule="auto"/>
              <w:ind w:firstLine="15"/>
              <w:jc w:val="center"/>
              <w:rPr>
                <w:rFonts w:ascii="Calibri" w:eastAsia="SimSun" w:hAnsi="Calibri" w:cs="Calibri"/>
                <w:i/>
                <w:iCs/>
                <w:kern w:val="1"/>
                <w:lang w:eastAsia="hi-IN" w:bidi="hi-IN"/>
              </w:rPr>
            </w:pPr>
          </w:p>
          <w:p w14:paraId="6964C7A3" w14:textId="35E619B5" w:rsidR="00785C9C" w:rsidRPr="00785C9C" w:rsidRDefault="00640436" w:rsidP="00785C9C">
            <w:pPr>
              <w:widowControl w:val="0"/>
              <w:suppressAutoHyphens/>
              <w:spacing w:after="0" w:line="240" w:lineRule="auto"/>
              <w:ind w:firstLine="15"/>
              <w:jc w:val="center"/>
              <w:rPr>
                <w:rFonts w:ascii="Calibri" w:eastAsia="SimSun" w:hAnsi="Calibri" w:cs="Calibri"/>
                <w:i/>
                <w:iCs/>
                <w:kern w:val="1"/>
                <w:lang w:eastAsia="hi-IN" w:bidi="hi-IN"/>
              </w:rPr>
            </w:pPr>
            <w:r>
              <w:rPr>
                <w:rFonts w:ascii="Calibri" w:eastAsia="SimSun" w:hAnsi="Calibri" w:cs="Calibri"/>
                <w:i/>
                <w:iCs/>
                <w:kern w:val="1"/>
                <w:lang w:eastAsia="hi-IN" w:bidi="hi-IN"/>
              </w:rPr>
              <w:t>……………………………………………………………………………</w:t>
            </w:r>
          </w:p>
        </w:tc>
      </w:tr>
    </w:tbl>
    <w:p w14:paraId="74BC6221" w14:textId="08D99A12" w:rsidR="00640436" w:rsidRPr="00640436" w:rsidRDefault="00785C9C" w:rsidP="001B11EE">
      <w:pPr>
        <w:pStyle w:val="Akapitzlist"/>
        <w:widowControl w:val="0"/>
        <w:numPr>
          <w:ilvl w:val="0"/>
          <w:numId w:val="24"/>
        </w:numPr>
        <w:suppressAutoHyphens/>
        <w:spacing w:before="120" w:after="0" w:line="240" w:lineRule="auto"/>
        <w:ind w:left="714" w:hanging="357"/>
        <w:contextualSpacing w:val="0"/>
        <w:jc w:val="both"/>
        <w:rPr>
          <w:rFonts w:eastAsia="SimSun" w:cs="Calibri"/>
          <w:b/>
          <w:kern w:val="1"/>
          <w:sz w:val="16"/>
          <w:szCs w:val="16"/>
          <w:lang w:eastAsia="hi-IN" w:bidi="hi-IN"/>
        </w:rPr>
      </w:pPr>
      <w:bookmarkStart w:id="1" w:name="_Hlk49777245"/>
      <w:r w:rsidRPr="00640436">
        <w:rPr>
          <w:rFonts w:eastAsia="SimSun" w:cs="Calibri"/>
          <w:b/>
          <w:kern w:val="1"/>
          <w:lang w:eastAsia="hi-IN" w:bidi="hi-IN"/>
        </w:rPr>
        <w:t xml:space="preserve">WYKSZTAŁCENIE </w:t>
      </w:r>
      <w:r w:rsidR="000C2B4F" w:rsidRPr="00640436">
        <w:rPr>
          <w:rFonts w:eastAsia="SimSun" w:cs="Calibri"/>
          <w:b/>
          <w:kern w:val="1"/>
          <w:lang w:eastAsia="hi-IN" w:bidi="hi-IN"/>
        </w:rPr>
        <w:t>adekwatne</w:t>
      </w:r>
      <w:r w:rsidR="000C2B4F" w:rsidRPr="00640436">
        <w:rPr>
          <w:rFonts w:eastAsia="SimSun" w:cs="Calibri"/>
          <w:b/>
          <w:bCs/>
          <w:kern w:val="1"/>
          <w:lang w:eastAsia="hi-IN" w:bidi="hi-IN"/>
        </w:rPr>
        <w:t xml:space="preserve"> do </w:t>
      </w:r>
      <w:r w:rsidR="00640436" w:rsidRPr="00640436">
        <w:rPr>
          <w:rFonts w:eastAsia="SimSun" w:cs="Calibri"/>
          <w:b/>
          <w:bCs/>
          <w:kern w:val="1"/>
          <w:lang w:eastAsia="hi-IN" w:bidi="hi-IN"/>
        </w:rPr>
        <w:t>realizacji przedmiotu zamówienia:</w:t>
      </w: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4252"/>
        <w:gridCol w:w="4395"/>
        <w:gridCol w:w="3260"/>
      </w:tblGrid>
      <w:tr w:rsidR="00481EE8" w:rsidRPr="0085041F" w14:paraId="3CB38AD2" w14:textId="77777777" w:rsidTr="00864ABE">
        <w:tc>
          <w:tcPr>
            <w:tcW w:w="2439" w:type="dxa"/>
            <w:shd w:val="clear" w:color="auto" w:fill="F2F2F2"/>
          </w:tcPr>
          <w:p w14:paraId="75B12A58" w14:textId="22A3026B" w:rsidR="00481EE8" w:rsidRPr="0085041F" w:rsidRDefault="00481EE8" w:rsidP="0085041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85041F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Data</w:t>
            </w:r>
          </w:p>
          <w:p w14:paraId="28B25E64" w14:textId="77777777" w:rsidR="00481EE8" w:rsidRPr="0085041F" w:rsidRDefault="00481EE8" w:rsidP="0085041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85041F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(od miesiąc/rok  do miesiąc/rok)</w:t>
            </w:r>
          </w:p>
        </w:tc>
        <w:tc>
          <w:tcPr>
            <w:tcW w:w="4252" w:type="dxa"/>
            <w:shd w:val="clear" w:color="auto" w:fill="F2F2F2"/>
            <w:vAlign w:val="center"/>
          </w:tcPr>
          <w:p w14:paraId="47F1A02D" w14:textId="6BEA977E" w:rsidR="00481EE8" w:rsidRPr="0085041F" w:rsidRDefault="00481EE8" w:rsidP="0085041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85041F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Instytucja</w:t>
            </w:r>
            <w:r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 xml:space="preserve"> (nazwa </w:t>
            </w:r>
            <w:r w:rsidR="00640436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szkoły/</w:t>
            </w:r>
            <w:r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uczelni, miejscowość)</w:t>
            </w:r>
          </w:p>
        </w:tc>
        <w:tc>
          <w:tcPr>
            <w:tcW w:w="4395" w:type="dxa"/>
            <w:shd w:val="clear" w:color="auto" w:fill="F2F2F2"/>
            <w:vAlign w:val="center"/>
          </w:tcPr>
          <w:p w14:paraId="5DDBF5DF" w14:textId="02299537" w:rsidR="00481EE8" w:rsidRPr="0085041F" w:rsidRDefault="00481EE8" w:rsidP="0085041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 xml:space="preserve">Kierunek </w:t>
            </w:r>
            <w:r w:rsidR="00640436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szkoły/</w:t>
            </w:r>
            <w:r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studiów/</w:t>
            </w:r>
            <w:r w:rsidR="00640436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 xml:space="preserve"> oraz S</w:t>
            </w:r>
            <w:r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pecjalizacja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5A745A28" w14:textId="4A3644EE" w:rsidR="00481EE8" w:rsidRPr="0085041F" w:rsidRDefault="00481EE8" w:rsidP="0085041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85041F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Uzyskane</w:t>
            </w:r>
            <w:r w:rsidR="007922D2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 xml:space="preserve"> wykształcenie,</w:t>
            </w:r>
            <w:r w:rsidRPr="0085041F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 xml:space="preserve"> stopnie, dyplomy</w:t>
            </w:r>
            <w:r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, tytuły</w:t>
            </w:r>
          </w:p>
        </w:tc>
      </w:tr>
      <w:tr w:rsidR="00864ABE" w:rsidRPr="0085041F" w14:paraId="76B98B78" w14:textId="77777777" w:rsidTr="00864ABE">
        <w:tc>
          <w:tcPr>
            <w:tcW w:w="2439" w:type="dxa"/>
          </w:tcPr>
          <w:p w14:paraId="4EE16F68" w14:textId="2142EBAF" w:rsidR="00864ABE" w:rsidRPr="00864ABE" w:rsidRDefault="00864ABE" w:rsidP="00864ABE">
            <w:pPr>
              <w:jc w:val="center"/>
              <w:rPr>
                <w:rFonts w:ascii="Calibri" w:eastAsia="SimSun" w:hAnsi="Calibri" w:cs="Calibri"/>
                <w:i/>
                <w:iCs/>
                <w:kern w:val="1"/>
                <w:lang w:eastAsia="hi-IN" w:bidi="hi-IN"/>
              </w:rPr>
            </w:pPr>
          </w:p>
        </w:tc>
        <w:tc>
          <w:tcPr>
            <w:tcW w:w="4252" w:type="dxa"/>
          </w:tcPr>
          <w:p w14:paraId="1B4C9A46" w14:textId="73D3D944" w:rsidR="00864ABE" w:rsidRPr="00864ABE" w:rsidRDefault="00864ABE" w:rsidP="00864AB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i/>
                <w:iCs/>
                <w:kern w:val="1"/>
                <w:lang w:eastAsia="hi-IN" w:bidi="hi-IN"/>
              </w:rPr>
            </w:pPr>
          </w:p>
        </w:tc>
        <w:tc>
          <w:tcPr>
            <w:tcW w:w="4395" w:type="dxa"/>
          </w:tcPr>
          <w:p w14:paraId="397BCFCF" w14:textId="5026994C" w:rsidR="00864ABE" w:rsidRPr="00864ABE" w:rsidRDefault="00864ABE" w:rsidP="00864AB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i/>
                <w:iCs/>
                <w:kern w:val="1"/>
                <w:lang w:eastAsia="hi-IN" w:bidi="hi-IN"/>
              </w:rPr>
            </w:pPr>
          </w:p>
        </w:tc>
        <w:tc>
          <w:tcPr>
            <w:tcW w:w="3260" w:type="dxa"/>
          </w:tcPr>
          <w:p w14:paraId="5DE008AC" w14:textId="398576AD" w:rsidR="00864ABE" w:rsidRPr="00864ABE" w:rsidRDefault="00864ABE" w:rsidP="00864AB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i/>
                <w:iCs/>
                <w:kern w:val="1"/>
                <w:lang w:eastAsia="hi-IN" w:bidi="hi-IN"/>
              </w:rPr>
            </w:pPr>
          </w:p>
        </w:tc>
      </w:tr>
      <w:tr w:rsidR="00864ABE" w:rsidRPr="0085041F" w14:paraId="45E9551B" w14:textId="77777777" w:rsidTr="00864ABE">
        <w:tc>
          <w:tcPr>
            <w:tcW w:w="2439" w:type="dxa"/>
          </w:tcPr>
          <w:p w14:paraId="47286464" w14:textId="23D25629" w:rsidR="00864ABE" w:rsidRPr="00864ABE" w:rsidRDefault="00864ABE" w:rsidP="00864ABE">
            <w:pPr>
              <w:jc w:val="center"/>
              <w:rPr>
                <w:rFonts w:ascii="Calibri" w:eastAsia="SimSun" w:hAnsi="Calibri" w:cs="Calibri"/>
                <w:i/>
                <w:iCs/>
                <w:kern w:val="1"/>
                <w:lang w:eastAsia="hi-IN" w:bidi="hi-IN"/>
              </w:rPr>
            </w:pPr>
          </w:p>
        </w:tc>
        <w:tc>
          <w:tcPr>
            <w:tcW w:w="4252" w:type="dxa"/>
          </w:tcPr>
          <w:p w14:paraId="451181AC" w14:textId="03425C0F" w:rsidR="00864ABE" w:rsidRPr="00864ABE" w:rsidRDefault="00864ABE" w:rsidP="00864AB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i/>
                <w:iCs/>
                <w:kern w:val="1"/>
                <w:lang w:eastAsia="hi-IN" w:bidi="hi-IN"/>
              </w:rPr>
            </w:pPr>
          </w:p>
        </w:tc>
        <w:tc>
          <w:tcPr>
            <w:tcW w:w="4395" w:type="dxa"/>
          </w:tcPr>
          <w:p w14:paraId="73A03C72" w14:textId="1AA6922C" w:rsidR="00864ABE" w:rsidRPr="00864ABE" w:rsidRDefault="00864ABE" w:rsidP="00864AB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i/>
                <w:iCs/>
                <w:kern w:val="1"/>
                <w:lang w:eastAsia="hi-IN" w:bidi="hi-IN"/>
              </w:rPr>
            </w:pPr>
          </w:p>
        </w:tc>
        <w:tc>
          <w:tcPr>
            <w:tcW w:w="3260" w:type="dxa"/>
          </w:tcPr>
          <w:p w14:paraId="653BE5BC" w14:textId="1F58544B" w:rsidR="00864ABE" w:rsidRPr="00864ABE" w:rsidRDefault="00864ABE" w:rsidP="00864AB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i/>
                <w:iCs/>
                <w:kern w:val="1"/>
                <w:lang w:eastAsia="hi-IN" w:bidi="hi-IN"/>
              </w:rPr>
            </w:pPr>
          </w:p>
        </w:tc>
      </w:tr>
    </w:tbl>
    <w:p w14:paraId="43F225D3" w14:textId="7652B8A9" w:rsidR="00785C9C" w:rsidRDefault="00610F06" w:rsidP="00785C9C">
      <w:pPr>
        <w:widowControl w:val="0"/>
        <w:suppressAutoHyphens/>
        <w:spacing w:after="0" w:line="240" w:lineRule="auto"/>
        <w:jc w:val="both"/>
        <w:rPr>
          <w:rFonts w:ascii="Calibri" w:eastAsia="SimSun" w:hAnsi="Calibri" w:cs="Calibri"/>
          <w:bCs/>
          <w:i/>
          <w:iCs/>
          <w:kern w:val="1"/>
          <w:u w:val="single"/>
          <w:lang w:eastAsia="hi-IN" w:bidi="hi-IN"/>
        </w:rPr>
      </w:pPr>
      <w:r>
        <w:rPr>
          <w:rFonts w:ascii="Calibri" w:eastAsia="SimSun" w:hAnsi="Calibri" w:cs="Calibri"/>
          <w:b/>
          <w:kern w:val="1"/>
          <w:lang w:eastAsia="hi-IN" w:bidi="hi-IN"/>
        </w:rPr>
        <w:t xml:space="preserve">  </w:t>
      </w:r>
      <w:r w:rsidRPr="00884E6C">
        <w:rPr>
          <w:rFonts w:ascii="Calibri" w:eastAsia="SimSun" w:hAnsi="Calibri" w:cs="Calibri"/>
          <w:bCs/>
          <w:i/>
          <w:iCs/>
          <w:kern w:val="1"/>
          <w:u w:val="single"/>
          <w:lang w:eastAsia="hi-IN" w:bidi="hi-IN"/>
        </w:rPr>
        <w:t xml:space="preserve">Jako materiał dowodowy załączono do </w:t>
      </w:r>
      <w:r w:rsidR="00884E6C">
        <w:rPr>
          <w:rFonts w:ascii="Calibri" w:eastAsia="SimSun" w:hAnsi="Calibri" w:cs="Calibri"/>
          <w:bCs/>
          <w:i/>
          <w:iCs/>
          <w:kern w:val="1"/>
          <w:u w:val="single"/>
          <w:lang w:eastAsia="hi-IN" w:bidi="hi-IN"/>
        </w:rPr>
        <w:t>załącznika nr 5</w:t>
      </w:r>
      <w:r w:rsidRPr="00884E6C">
        <w:rPr>
          <w:rFonts w:ascii="Calibri" w:eastAsia="SimSun" w:hAnsi="Calibri" w:cs="Calibri"/>
          <w:bCs/>
          <w:i/>
          <w:iCs/>
          <w:kern w:val="1"/>
          <w:u w:val="single"/>
          <w:lang w:eastAsia="hi-IN" w:bidi="hi-IN"/>
        </w:rPr>
        <w:t xml:space="preserve"> kopię dyplomu ukończenia szkoły/studiów.</w:t>
      </w:r>
    </w:p>
    <w:p w14:paraId="36545A1D" w14:textId="6B538096" w:rsidR="00785C9C" w:rsidRDefault="000C2B4F" w:rsidP="008862B7">
      <w:pPr>
        <w:pStyle w:val="Akapitzlist"/>
        <w:widowControl w:val="0"/>
        <w:numPr>
          <w:ilvl w:val="0"/>
          <w:numId w:val="24"/>
        </w:numPr>
        <w:suppressAutoHyphens/>
        <w:spacing w:before="120" w:after="120" w:line="240" w:lineRule="auto"/>
        <w:ind w:left="714" w:hanging="357"/>
        <w:contextualSpacing w:val="0"/>
        <w:jc w:val="both"/>
        <w:rPr>
          <w:rFonts w:eastAsia="SimSun" w:cs="Calibri"/>
          <w:b/>
          <w:kern w:val="1"/>
          <w:lang w:eastAsia="hi-IN" w:bidi="hi-IN"/>
        </w:rPr>
      </w:pPr>
      <w:r>
        <w:rPr>
          <w:rFonts w:eastAsia="SimSun" w:cs="Calibri"/>
          <w:b/>
          <w:kern w:val="1"/>
          <w:lang w:eastAsia="hi-IN" w:bidi="hi-IN"/>
        </w:rPr>
        <w:t xml:space="preserve">DOŚWIADCZENIE W PROWADZENIU SZKOLEŃ W DANYM OBSZARZE TEMATYCZNYM, tj. </w:t>
      </w:r>
      <w:r w:rsidR="00060D98" w:rsidRPr="00060D98">
        <w:rPr>
          <w:rFonts w:eastAsia="SimSun" w:cs="Calibri"/>
          <w:b/>
          <w:kern w:val="1"/>
          <w:lang w:eastAsia="hi-IN" w:bidi="hi-IN"/>
        </w:rPr>
        <w:t>w okresie ostatnich 3 latach kalendarzowych, licząc do upływu terminu dnia składania ofert, a jeśli okres prowadzenia szkoleń jest krótszy, to w tym okresie</w:t>
      </w:r>
      <w:r w:rsidR="00060D98">
        <w:rPr>
          <w:rFonts w:eastAsia="SimSun" w:cs="Calibri"/>
          <w:b/>
          <w:kern w:val="1"/>
          <w:lang w:eastAsia="hi-IN" w:bidi="hi-IN"/>
        </w:rPr>
        <w:t xml:space="preserve">, </w:t>
      </w:r>
      <w:r w:rsidR="00B43CCB">
        <w:rPr>
          <w:rFonts w:eastAsia="SimSun" w:cs="Calibri"/>
          <w:b/>
          <w:kern w:val="1"/>
          <w:lang w:eastAsia="hi-IN" w:bidi="hi-IN"/>
        </w:rPr>
        <w:t xml:space="preserve">minimum </w:t>
      </w:r>
      <w:r w:rsidR="00640436">
        <w:rPr>
          <w:rFonts w:eastAsia="SimSun" w:cs="Calibri"/>
          <w:b/>
          <w:kern w:val="1"/>
          <w:lang w:eastAsia="hi-IN" w:bidi="hi-IN"/>
        </w:rPr>
        <w:t>1</w:t>
      </w:r>
      <w:r w:rsidR="00B43CCB">
        <w:rPr>
          <w:rFonts w:eastAsia="SimSun" w:cs="Calibri"/>
          <w:b/>
          <w:kern w:val="1"/>
          <w:lang w:eastAsia="hi-IN" w:bidi="hi-IN"/>
        </w:rPr>
        <w:t>00 godzin dydaktycznych przeprowadzonych szkoleń lub warsztatów</w:t>
      </w:r>
      <w:r w:rsidR="00640436">
        <w:rPr>
          <w:rFonts w:eastAsia="SimSun" w:cs="Calibri"/>
          <w:b/>
          <w:kern w:val="1"/>
          <w:lang w:eastAsia="hi-IN" w:bidi="hi-IN"/>
        </w:rPr>
        <w:t xml:space="preserve"> z zakresu przedmiotu zamówienia</w:t>
      </w:r>
      <w:r w:rsidR="002E414D">
        <w:rPr>
          <w:rFonts w:eastAsia="SimSun" w:cs="Calibri"/>
          <w:b/>
          <w:kern w:val="1"/>
          <w:lang w:eastAsia="hi-IN" w:bidi="hi-IN"/>
        </w:rPr>
        <w:t>:</w:t>
      </w:r>
    </w:p>
    <w:tbl>
      <w:tblPr>
        <w:tblW w:w="144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9"/>
        <w:gridCol w:w="2143"/>
        <w:gridCol w:w="4568"/>
        <w:gridCol w:w="2739"/>
        <w:gridCol w:w="3103"/>
      </w:tblGrid>
      <w:tr w:rsidR="002122F6" w:rsidRPr="00864ABE" w14:paraId="27A2379D" w14:textId="77777777" w:rsidTr="00846E31">
        <w:tc>
          <w:tcPr>
            <w:tcW w:w="1899" w:type="dxa"/>
            <w:shd w:val="pct10" w:color="auto" w:fill="auto"/>
          </w:tcPr>
          <w:p w14:paraId="1AA34F69" w14:textId="777B4212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Zamawiający</w:t>
            </w:r>
          </w:p>
        </w:tc>
        <w:tc>
          <w:tcPr>
            <w:tcW w:w="2143" w:type="dxa"/>
            <w:shd w:val="pct10" w:color="auto" w:fill="auto"/>
            <w:vAlign w:val="center"/>
          </w:tcPr>
          <w:p w14:paraId="253A5B94" w14:textId="29CF8EBA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864ABE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Data realizacji</w:t>
            </w:r>
          </w:p>
          <w:p w14:paraId="4AD805F8" w14:textId="77777777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864ABE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(od miesiąc/rok  do miesiąc/rok)</w:t>
            </w:r>
          </w:p>
        </w:tc>
        <w:tc>
          <w:tcPr>
            <w:tcW w:w="4568" w:type="dxa"/>
            <w:shd w:val="pct10" w:color="auto" w:fill="auto"/>
            <w:vAlign w:val="center"/>
          </w:tcPr>
          <w:p w14:paraId="5C69E6B0" w14:textId="129DEAEC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864ABE">
              <w:rPr>
                <w:rFonts w:asciiTheme="minorHAnsi" w:eastAsia="SimSun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Temat/tytuł szkolenia</w:t>
            </w:r>
            <w:r w:rsidRPr="00864ABE">
              <w:rPr>
                <w:rFonts w:asciiTheme="minorHAnsi" w:eastAsia="SimSun" w:hAnsiTheme="minorHAnsi" w:cstheme="minorHAnsi"/>
                <w:b/>
                <w:kern w:val="1"/>
                <w:sz w:val="20"/>
                <w:szCs w:val="20"/>
                <w:vertAlign w:val="superscript"/>
                <w:lang w:eastAsia="hi-IN" w:bidi="hi-IN"/>
              </w:rPr>
              <w:t xml:space="preserve"> </w:t>
            </w:r>
          </w:p>
        </w:tc>
        <w:tc>
          <w:tcPr>
            <w:tcW w:w="2739" w:type="dxa"/>
            <w:shd w:val="pct10" w:color="auto" w:fill="auto"/>
          </w:tcPr>
          <w:p w14:paraId="64CD0DD8" w14:textId="67F43893" w:rsidR="002122F6" w:rsidRDefault="002122F6" w:rsidP="00864ABE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</w:p>
          <w:p w14:paraId="595FA38D" w14:textId="74D2E801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Zakres szkolenia</w:t>
            </w:r>
            <w:r>
              <w:rPr>
                <w:rStyle w:val="Odwoanieprzypisudolnego"/>
                <w:rFonts w:asciiTheme="minorHAnsi" w:eastAsia="SimSun" w:hAnsiTheme="minorHAnsi"/>
                <w:b/>
                <w:kern w:val="1"/>
                <w:sz w:val="20"/>
                <w:szCs w:val="20"/>
                <w:lang w:eastAsia="hi-IN" w:bidi="hi-IN"/>
              </w:rPr>
              <w:footnoteReference w:id="2"/>
            </w:r>
          </w:p>
        </w:tc>
        <w:tc>
          <w:tcPr>
            <w:tcW w:w="3103" w:type="dxa"/>
            <w:shd w:val="pct10" w:color="auto" w:fill="auto"/>
            <w:vAlign w:val="center"/>
          </w:tcPr>
          <w:p w14:paraId="65C3E7D8" w14:textId="52FD457D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SimSun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864ABE">
              <w:rPr>
                <w:rFonts w:asciiTheme="minorHAnsi" w:eastAsia="SimSun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Liczba zrealizowanych godzin szkolenia</w:t>
            </w:r>
          </w:p>
        </w:tc>
      </w:tr>
      <w:tr w:rsidR="002122F6" w:rsidRPr="00864ABE" w14:paraId="358BE831" w14:textId="77777777" w:rsidTr="002122F6">
        <w:tc>
          <w:tcPr>
            <w:tcW w:w="1899" w:type="dxa"/>
          </w:tcPr>
          <w:p w14:paraId="1E056B51" w14:textId="77777777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bCs/>
                <w:i/>
                <w:i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43" w:type="dxa"/>
          </w:tcPr>
          <w:p w14:paraId="153C5C54" w14:textId="062A40D2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bCs/>
                <w:i/>
                <w:i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568" w:type="dxa"/>
          </w:tcPr>
          <w:p w14:paraId="47AEB145" w14:textId="6BD876EB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SimSun" w:hAnsiTheme="minorHAnsi" w:cstheme="minorHAnsi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739" w:type="dxa"/>
          </w:tcPr>
          <w:p w14:paraId="6784710F" w14:textId="77777777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SimSun" w:hAnsiTheme="minorHAnsi" w:cstheme="minorHAnsi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103" w:type="dxa"/>
          </w:tcPr>
          <w:p w14:paraId="13D38B19" w14:textId="45123B94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SimSun" w:hAnsiTheme="minorHAnsi" w:cstheme="minorHAnsi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122F6" w:rsidRPr="00864ABE" w14:paraId="4A9BE452" w14:textId="77777777" w:rsidTr="002122F6">
        <w:tc>
          <w:tcPr>
            <w:tcW w:w="1899" w:type="dxa"/>
          </w:tcPr>
          <w:p w14:paraId="0E3B626D" w14:textId="77777777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bCs/>
                <w:i/>
                <w:i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43" w:type="dxa"/>
          </w:tcPr>
          <w:p w14:paraId="53577CC9" w14:textId="50F2D0A6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SimSun" w:hAnsi="Calibri" w:cs="Calibri"/>
                <w:bCs/>
                <w:i/>
                <w:i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568" w:type="dxa"/>
          </w:tcPr>
          <w:p w14:paraId="5E5B14D1" w14:textId="2312286D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SimSun" w:hAnsiTheme="minorHAnsi" w:cstheme="minorHAnsi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739" w:type="dxa"/>
          </w:tcPr>
          <w:p w14:paraId="0CB07FAB" w14:textId="77777777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SimSun" w:hAnsiTheme="minorHAnsi" w:cstheme="minorHAnsi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103" w:type="dxa"/>
          </w:tcPr>
          <w:p w14:paraId="673A820C" w14:textId="5EF2338D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SimSun" w:hAnsiTheme="minorHAnsi" w:cstheme="minorHAnsi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122F6" w:rsidRPr="00864ABE" w14:paraId="153922B5" w14:textId="77777777" w:rsidTr="002122F6">
        <w:tc>
          <w:tcPr>
            <w:tcW w:w="1899" w:type="dxa"/>
          </w:tcPr>
          <w:p w14:paraId="63D8197F" w14:textId="77777777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SimSun" w:hAnsiTheme="minorHAnsi" w:cstheme="minorHAnsi"/>
                <w:bCs/>
                <w:i/>
                <w:i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43" w:type="dxa"/>
          </w:tcPr>
          <w:p w14:paraId="5992EF16" w14:textId="173B9537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SimSun" w:hAnsiTheme="minorHAnsi" w:cstheme="minorHAnsi"/>
                <w:bCs/>
                <w:i/>
                <w:i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568" w:type="dxa"/>
          </w:tcPr>
          <w:p w14:paraId="74EAFBE6" w14:textId="29446B75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SimSun" w:hAnsiTheme="minorHAnsi" w:cstheme="minorHAnsi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739" w:type="dxa"/>
          </w:tcPr>
          <w:p w14:paraId="2D933EF0" w14:textId="77777777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SimSun" w:hAnsiTheme="minorHAnsi" w:cstheme="minorHAnsi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103" w:type="dxa"/>
          </w:tcPr>
          <w:p w14:paraId="75CEAFBF" w14:textId="6A1E759F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SimSun" w:hAnsiTheme="minorHAnsi" w:cstheme="minorHAnsi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122F6" w:rsidRPr="00864ABE" w14:paraId="43DB52F3" w14:textId="77777777" w:rsidTr="002122F6">
        <w:tc>
          <w:tcPr>
            <w:tcW w:w="1899" w:type="dxa"/>
          </w:tcPr>
          <w:p w14:paraId="4C414D76" w14:textId="77777777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SimSun" w:hAnsiTheme="minorHAnsi" w:cstheme="minorHAnsi"/>
                <w:bCs/>
                <w:i/>
                <w:i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43" w:type="dxa"/>
          </w:tcPr>
          <w:p w14:paraId="4BF53805" w14:textId="74571804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SimSun" w:hAnsiTheme="minorHAnsi" w:cstheme="minorHAnsi"/>
                <w:bCs/>
                <w:i/>
                <w:i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568" w:type="dxa"/>
          </w:tcPr>
          <w:p w14:paraId="1972EF7C" w14:textId="5763D431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SimSun" w:hAnsiTheme="minorHAnsi" w:cstheme="minorHAnsi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739" w:type="dxa"/>
          </w:tcPr>
          <w:p w14:paraId="76A801F3" w14:textId="77777777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SimSun" w:hAnsiTheme="minorHAnsi" w:cstheme="minorHAnsi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103" w:type="dxa"/>
          </w:tcPr>
          <w:p w14:paraId="695A2F74" w14:textId="04E23F6E" w:rsidR="002122F6" w:rsidRPr="00864ABE" w:rsidRDefault="002122F6" w:rsidP="00864ABE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SimSun" w:hAnsiTheme="minorHAnsi" w:cstheme="minorHAnsi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46E31" w:rsidRPr="00864ABE" w14:paraId="518F525B" w14:textId="77777777" w:rsidTr="00B86893">
        <w:tc>
          <w:tcPr>
            <w:tcW w:w="11349" w:type="dxa"/>
            <w:gridSpan w:val="4"/>
          </w:tcPr>
          <w:p w14:paraId="4274B704" w14:textId="57D99097" w:rsidR="00846E31" w:rsidRPr="00864ABE" w:rsidRDefault="00846E31" w:rsidP="00846E31">
            <w:pPr>
              <w:widowControl w:val="0"/>
              <w:suppressAutoHyphens/>
              <w:spacing w:after="0" w:line="240" w:lineRule="auto"/>
              <w:jc w:val="right"/>
              <w:rPr>
                <w:rFonts w:asciiTheme="minorHAnsi" w:eastAsia="SimSun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864ABE">
              <w:rPr>
                <w:rFonts w:asciiTheme="minorHAnsi" w:eastAsia="SimSun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RAZEM LICZBA GODZIN:</w:t>
            </w:r>
          </w:p>
        </w:tc>
        <w:tc>
          <w:tcPr>
            <w:tcW w:w="3103" w:type="dxa"/>
            <w:shd w:val="clear" w:color="auto" w:fill="F2F2F2" w:themeFill="background1" w:themeFillShade="F2"/>
            <w:vAlign w:val="center"/>
          </w:tcPr>
          <w:p w14:paraId="2C54F031" w14:textId="265FC0D0" w:rsidR="00846E31" w:rsidRPr="00864ABE" w:rsidRDefault="00846E31" w:rsidP="00864ABE">
            <w:pPr>
              <w:widowControl w:val="0"/>
              <w:suppressAutoHyphens/>
              <w:spacing w:after="0" w:line="240" w:lineRule="auto"/>
              <w:rPr>
                <w:rFonts w:asciiTheme="minorHAnsi" w:eastAsia="SimSun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69155F5C" w14:textId="039E68D6" w:rsidR="00884E6C" w:rsidRDefault="00884E6C" w:rsidP="00884E6C">
      <w:pPr>
        <w:widowControl w:val="0"/>
        <w:suppressAutoHyphens/>
        <w:spacing w:after="0" w:line="240" w:lineRule="auto"/>
        <w:jc w:val="both"/>
        <w:rPr>
          <w:rFonts w:ascii="Calibri" w:eastAsia="SimSun" w:hAnsi="Calibri" w:cs="Calibri"/>
          <w:bCs/>
          <w:i/>
          <w:iCs/>
          <w:kern w:val="1"/>
          <w:u w:val="single"/>
          <w:lang w:eastAsia="hi-IN" w:bidi="hi-IN"/>
        </w:rPr>
      </w:pPr>
      <w:r>
        <w:rPr>
          <w:rFonts w:ascii="Calibri" w:eastAsia="SimSun" w:hAnsi="Calibri" w:cs="Calibri"/>
          <w:b/>
          <w:kern w:val="1"/>
          <w:lang w:eastAsia="hi-IN" w:bidi="hi-IN"/>
        </w:rPr>
        <w:t xml:space="preserve">  </w:t>
      </w:r>
      <w:r w:rsidR="007922D2">
        <w:rPr>
          <w:rFonts w:ascii="Calibri" w:eastAsia="SimSun" w:hAnsi="Calibri" w:cs="Calibri"/>
          <w:bCs/>
          <w:i/>
          <w:iCs/>
          <w:kern w:val="1"/>
          <w:u w:val="single"/>
          <w:lang w:eastAsia="hi-IN" w:bidi="hi-IN"/>
        </w:rPr>
        <w:t>Do</w:t>
      </w:r>
      <w:r w:rsidRPr="00884E6C">
        <w:rPr>
          <w:rFonts w:ascii="Calibri" w:eastAsia="SimSun" w:hAnsi="Calibri" w:cs="Calibri"/>
          <w:bCs/>
          <w:i/>
          <w:iCs/>
          <w:kern w:val="1"/>
          <w:u w:val="single"/>
          <w:lang w:eastAsia="hi-IN" w:bidi="hi-IN"/>
        </w:rPr>
        <w:t xml:space="preserve">łączono kopię </w:t>
      </w:r>
      <w:r>
        <w:rPr>
          <w:rFonts w:ascii="Calibri" w:eastAsia="SimSun" w:hAnsi="Calibri" w:cs="Calibri"/>
          <w:bCs/>
          <w:i/>
          <w:iCs/>
          <w:kern w:val="1"/>
          <w:u w:val="single"/>
          <w:lang w:eastAsia="hi-IN" w:bidi="hi-IN"/>
        </w:rPr>
        <w:t>dokumentu potwierdzająceg</w:t>
      </w:r>
      <w:r w:rsidR="007922D2">
        <w:rPr>
          <w:rFonts w:ascii="Calibri" w:eastAsia="SimSun" w:hAnsi="Calibri" w:cs="Calibri"/>
          <w:bCs/>
          <w:i/>
          <w:iCs/>
          <w:kern w:val="1"/>
          <w:u w:val="single"/>
          <w:lang w:eastAsia="hi-IN" w:bidi="hi-IN"/>
        </w:rPr>
        <w:t>o, że</w:t>
      </w:r>
      <w:r w:rsidR="007922D2" w:rsidRPr="007922D2">
        <w:rPr>
          <w:rFonts w:ascii="Calibri" w:eastAsia="SimSun" w:hAnsi="Calibri" w:cs="Calibri"/>
          <w:bCs/>
          <w:i/>
          <w:iCs/>
          <w:kern w:val="1"/>
          <w:u w:val="single"/>
          <w:lang w:eastAsia="hi-IN" w:bidi="hi-IN"/>
        </w:rPr>
        <w:t xml:space="preserve"> </w:t>
      </w:r>
      <w:r w:rsidR="007922D2">
        <w:rPr>
          <w:rFonts w:ascii="Calibri" w:eastAsia="SimSun" w:hAnsi="Calibri" w:cs="Calibri"/>
          <w:bCs/>
          <w:i/>
          <w:iCs/>
          <w:kern w:val="1"/>
          <w:u w:val="single"/>
          <w:lang w:eastAsia="hi-IN" w:bidi="hi-IN"/>
        </w:rPr>
        <w:t>realizacje szkoleń/warsztatów</w:t>
      </w:r>
      <w:r w:rsidR="007922D2" w:rsidRPr="007922D2">
        <w:rPr>
          <w:rFonts w:ascii="Calibri" w:eastAsia="SimSun" w:hAnsi="Calibri" w:cs="Calibri"/>
          <w:bCs/>
          <w:i/>
          <w:iCs/>
          <w:kern w:val="1"/>
          <w:u w:val="single"/>
          <w:lang w:eastAsia="hi-IN" w:bidi="hi-IN"/>
        </w:rPr>
        <w:t xml:space="preserve"> zostały wykonane należycie</w:t>
      </w:r>
      <w:r w:rsidR="007922D2">
        <w:rPr>
          <w:rFonts w:ascii="Calibri" w:eastAsia="SimSun" w:hAnsi="Calibri" w:cs="Calibri"/>
          <w:bCs/>
          <w:i/>
          <w:iCs/>
          <w:kern w:val="1"/>
          <w:u w:val="single"/>
          <w:lang w:eastAsia="hi-IN" w:bidi="hi-IN"/>
        </w:rPr>
        <w:t xml:space="preserve"> (np. referencje, protokoły odbioru wykonania usługi).</w:t>
      </w:r>
    </w:p>
    <w:p w14:paraId="7D5743A5" w14:textId="77777777" w:rsidR="00754D37" w:rsidRDefault="00754D37" w:rsidP="00884E6C">
      <w:pPr>
        <w:widowControl w:val="0"/>
        <w:suppressAutoHyphens/>
        <w:spacing w:after="0" w:line="240" w:lineRule="auto"/>
        <w:jc w:val="both"/>
        <w:rPr>
          <w:rFonts w:ascii="Calibri" w:eastAsia="SimSun" w:hAnsi="Calibri" w:cs="Calibri"/>
          <w:bCs/>
          <w:i/>
          <w:iCs/>
          <w:kern w:val="1"/>
          <w:u w:val="single"/>
          <w:lang w:eastAsia="hi-IN" w:bidi="hi-IN"/>
        </w:rPr>
      </w:pPr>
    </w:p>
    <w:p w14:paraId="30B1969F" w14:textId="77777777" w:rsidR="00785C9C" w:rsidRDefault="00785C9C" w:rsidP="00785C9C">
      <w:pPr>
        <w:widowControl w:val="0"/>
        <w:suppressAutoHyphens/>
        <w:spacing w:after="0" w:line="240" w:lineRule="auto"/>
        <w:ind w:left="1065" w:hanging="345"/>
        <w:jc w:val="right"/>
        <w:rPr>
          <w:rFonts w:ascii="Calibri" w:eastAsia="SimSun" w:hAnsi="Calibri" w:cs="Calibri"/>
          <w:b/>
          <w:kern w:val="1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9"/>
        <w:gridCol w:w="1979"/>
        <w:gridCol w:w="5392"/>
      </w:tblGrid>
      <w:tr w:rsidR="00785C9C" w:rsidRPr="00785C9C" w14:paraId="43DBDD7F" w14:textId="77777777" w:rsidTr="007922D2">
        <w:trPr>
          <w:trHeight w:val="422"/>
          <w:jc w:val="center"/>
        </w:trPr>
        <w:tc>
          <w:tcPr>
            <w:tcW w:w="549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7EC289B" w14:textId="77777777" w:rsidR="00785C9C" w:rsidRPr="007922D2" w:rsidRDefault="00785C9C" w:rsidP="00785C9C">
            <w:pPr>
              <w:widowControl w:val="0"/>
              <w:suppressAutoHyphens/>
              <w:spacing w:after="0" w:line="240" w:lineRule="auto"/>
              <w:ind w:left="40"/>
              <w:jc w:val="center"/>
              <w:rPr>
                <w:rFonts w:ascii="Calibri" w:eastAsia="SimSun" w:hAnsi="Calibri" w:cs="Calibri"/>
                <w:bCs/>
                <w:kern w:val="1"/>
                <w:sz w:val="20"/>
                <w:szCs w:val="20"/>
                <w:lang w:eastAsia="hi-IN" w:bidi="hi-IN"/>
              </w:rPr>
            </w:pPr>
            <w:r w:rsidRPr="007922D2">
              <w:rPr>
                <w:rFonts w:ascii="Calibri" w:eastAsia="SimSun" w:hAnsi="Calibri" w:cs="Calibri"/>
                <w:bCs/>
                <w:kern w:val="1"/>
                <w:sz w:val="20"/>
                <w:szCs w:val="20"/>
                <w:lang w:eastAsia="hi-IN" w:bidi="hi-IN"/>
              </w:rPr>
              <w:t>Miejscowość i data</w:t>
            </w:r>
          </w:p>
        </w:tc>
        <w:tc>
          <w:tcPr>
            <w:tcW w:w="19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9DE89CB" w14:textId="77777777" w:rsidR="00785C9C" w:rsidRPr="007922D2" w:rsidRDefault="00785C9C" w:rsidP="00785C9C">
            <w:pPr>
              <w:widowControl w:val="0"/>
              <w:suppressAutoHyphens/>
              <w:spacing w:after="0" w:line="240" w:lineRule="auto"/>
              <w:ind w:left="646"/>
              <w:jc w:val="both"/>
              <w:rPr>
                <w:rFonts w:ascii="Calibri" w:eastAsia="SimSun" w:hAnsi="Calibri" w:cs="Calibri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539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958EF29" w14:textId="6D6231EC" w:rsidR="00785C9C" w:rsidRPr="007922D2" w:rsidRDefault="00E31B33" w:rsidP="00785C9C">
            <w:pPr>
              <w:widowControl w:val="0"/>
              <w:suppressAutoHyphens/>
              <w:spacing w:after="0" w:line="240" w:lineRule="auto"/>
              <w:ind w:left="40"/>
              <w:jc w:val="both"/>
              <w:rPr>
                <w:rFonts w:ascii="Calibri" w:eastAsia="SimSun" w:hAnsi="Calibri" w:cs="Calibri"/>
                <w:bCs/>
                <w:kern w:val="1"/>
                <w:sz w:val="20"/>
                <w:szCs w:val="20"/>
                <w:lang w:eastAsia="hi-IN" w:bidi="hi-IN"/>
              </w:rPr>
            </w:pPr>
            <w:r w:rsidRPr="007922D2">
              <w:rPr>
                <w:rFonts w:ascii="Calibri" w:eastAsia="SimSun" w:hAnsi="Calibri" w:cs="Calibri"/>
                <w:bCs/>
                <w:kern w:val="1"/>
                <w:sz w:val="20"/>
                <w:szCs w:val="20"/>
                <w:lang w:eastAsia="hi-IN" w:bidi="hi-IN"/>
              </w:rPr>
              <w:t xml:space="preserve">                            </w:t>
            </w:r>
            <w:r w:rsidR="00785C9C" w:rsidRPr="007922D2">
              <w:rPr>
                <w:rFonts w:ascii="Calibri" w:eastAsia="SimSun" w:hAnsi="Calibri" w:cs="Calibri"/>
                <w:bCs/>
                <w:kern w:val="1"/>
                <w:sz w:val="20"/>
                <w:szCs w:val="20"/>
                <w:lang w:eastAsia="hi-IN" w:bidi="hi-IN"/>
              </w:rPr>
              <w:t xml:space="preserve">Czytelny podpis </w:t>
            </w:r>
            <w:r w:rsidR="00640436" w:rsidRPr="007922D2">
              <w:rPr>
                <w:rFonts w:ascii="Calibri" w:eastAsia="SimSun" w:hAnsi="Calibri" w:cs="Calibri"/>
                <w:bCs/>
                <w:kern w:val="1"/>
                <w:sz w:val="20"/>
                <w:szCs w:val="20"/>
                <w:lang w:eastAsia="hi-IN" w:bidi="hi-IN"/>
              </w:rPr>
              <w:t>Oferenta</w:t>
            </w:r>
          </w:p>
        </w:tc>
      </w:tr>
      <w:bookmarkEnd w:id="0"/>
      <w:bookmarkEnd w:id="1"/>
    </w:tbl>
    <w:p w14:paraId="3F7E58F0" w14:textId="32BA3AB0" w:rsidR="00B6696E" w:rsidRDefault="00B6696E" w:rsidP="002122F6">
      <w:pPr>
        <w:spacing w:after="0" w:line="240" w:lineRule="auto"/>
        <w:rPr>
          <w:rFonts w:asciiTheme="minorHAnsi" w:hAnsiTheme="minorHAnsi" w:cstheme="minorHAnsi"/>
          <w:b/>
        </w:rPr>
      </w:pPr>
    </w:p>
    <w:sectPr w:rsidR="00B6696E" w:rsidSect="00846E31">
      <w:headerReference w:type="default" r:id="rId8"/>
      <w:headerReference w:type="first" r:id="rId9"/>
      <w:pgSz w:w="16838" w:h="11906" w:orient="landscape" w:code="9"/>
      <w:pgMar w:top="1134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3C71E" w14:textId="77777777" w:rsidR="007818D4" w:rsidRDefault="007818D4" w:rsidP="006616CC">
      <w:pPr>
        <w:spacing w:after="0" w:line="240" w:lineRule="auto"/>
      </w:pPr>
      <w:r>
        <w:separator/>
      </w:r>
    </w:p>
  </w:endnote>
  <w:endnote w:type="continuationSeparator" w:id="0">
    <w:p w14:paraId="6A355A5A" w14:textId="77777777" w:rsidR="007818D4" w:rsidRDefault="007818D4" w:rsidP="00661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FC141" w14:textId="77777777" w:rsidR="007818D4" w:rsidRDefault="007818D4" w:rsidP="006616CC">
      <w:pPr>
        <w:spacing w:after="0" w:line="240" w:lineRule="auto"/>
      </w:pPr>
      <w:r>
        <w:separator/>
      </w:r>
    </w:p>
  </w:footnote>
  <w:footnote w:type="continuationSeparator" w:id="0">
    <w:p w14:paraId="50B03EAB" w14:textId="77777777" w:rsidR="007818D4" w:rsidRDefault="007818D4" w:rsidP="006616CC">
      <w:pPr>
        <w:spacing w:after="0" w:line="240" w:lineRule="auto"/>
      </w:pPr>
      <w:r>
        <w:continuationSeparator/>
      </w:r>
    </w:p>
  </w:footnote>
  <w:footnote w:id="1">
    <w:p w14:paraId="6700B8AC" w14:textId="06D1D8D1" w:rsidR="002E414D" w:rsidRDefault="002E41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0F66">
        <w:rPr>
          <w:rFonts w:asciiTheme="minorHAnsi" w:hAnsiTheme="minorHAnsi" w:cstheme="minorHAnsi"/>
          <w:sz w:val="18"/>
          <w:szCs w:val="18"/>
        </w:rPr>
        <w:t>Wiersze we wszystkich tabelach można powielać w razie potrzeby</w:t>
      </w:r>
      <w:r>
        <w:rPr>
          <w:rFonts w:asciiTheme="minorHAnsi" w:hAnsiTheme="minorHAnsi" w:cstheme="minorHAnsi"/>
          <w:sz w:val="18"/>
          <w:szCs w:val="18"/>
        </w:rPr>
        <w:t>. W przypadku realizacji kilku części należy wypełnić załącznik nr 5 dla każdej części osobno.</w:t>
      </w:r>
    </w:p>
  </w:footnote>
  <w:footnote w:id="2">
    <w:p w14:paraId="6EAA101F" w14:textId="228B3FFC" w:rsidR="002122F6" w:rsidRPr="002122F6" w:rsidRDefault="002122F6" w:rsidP="002122F6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2122F6">
        <w:rPr>
          <w:rStyle w:val="Odwoanieprzypisudolnego"/>
          <w:rFonts w:asciiTheme="minorHAnsi" w:hAnsiTheme="minorHAnsi" w:cstheme="minorHAnsi"/>
        </w:rPr>
        <w:footnoteRef/>
      </w:r>
      <w:r w:rsidRPr="002122F6">
        <w:rPr>
          <w:rFonts w:asciiTheme="minorHAnsi" w:hAnsiTheme="minorHAnsi" w:cstheme="minorHAnsi"/>
        </w:rPr>
        <w:t xml:space="preserve"> </w:t>
      </w:r>
      <w:r w:rsidRPr="002122F6">
        <w:rPr>
          <w:rFonts w:asciiTheme="minorHAnsi" w:hAnsiTheme="minorHAnsi" w:cstheme="minorHAnsi"/>
          <w:sz w:val="18"/>
          <w:szCs w:val="18"/>
        </w:rPr>
        <w:t xml:space="preserve">Należy wskazać obszar tematyczny, którego dotyczyło wykazane szkolenie, w sposób jednoznacznie potwierdzający jego zgodność </w:t>
      </w:r>
      <w:r w:rsidR="003B06DC">
        <w:rPr>
          <w:rFonts w:asciiTheme="minorHAnsi" w:hAnsiTheme="minorHAnsi" w:cstheme="minorHAnsi"/>
          <w:sz w:val="18"/>
          <w:szCs w:val="18"/>
        </w:rPr>
        <w:t xml:space="preserve">z </w:t>
      </w:r>
      <w:r w:rsidRPr="002122F6">
        <w:rPr>
          <w:rFonts w:asciiTheme="minorHAnsi" w:hAnsiTheme="minorHAnsi" w:cstheme="minorHAnsi"/>
          <w:sz w:val="18"/>
          <w:szCs w:val="18"/>
        </w:rPr>
        <w:t>obszarem tematycznym wybranej części przedmiotu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538E1" w14:textId="0BEAAABF" w:rsidR="003E4730" w:rsidRDefault="003E4730" w:rsidP="00717CF8">
    <w:pPr>
      <w:pStyle w:val="Nagwek"/>
      <w:tabs>
        <w:tab w:val="clear" w:pos="9072"/>
        <w:tab w:val="right" w:pos="9638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A4564" w14:textId="392175A3" w:rsidR="003E4730" w:rsidRDefault="007922D2" w:rsidP="00161D4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2EA848F" wp14:editId="289E6580">
          <wp:extent cx="5370830" cy="536575"/>
          <wp:effectExtent l="0" t="0" r="0" b="0"/>
          <wp:docPr id="416529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083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A"/>
    <w:multiLevelType w:val="multilevel"/>
    <w:tmpl w:val="9B8022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C516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2DA25A0"/>
    <w:multiLevelType w:val="hybridMultilevel"/>
    <w:tmpl w:val="5B9851D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03E10E7C"/>
    <w:multiLevelType w:val="hybridMultilevel"/>
    <w:tmpl w:val="93C8F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A14089"/>
    <w:multiLevelType w:val="hybridMultilevel"/>
    <w:tmpl w:val="1B1C66FA"/>
    <w:lvl w:ilvl="0" w:tplc="BB2620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EC069D"/>
    <w:multiLevelType w:val="hybridMultilevel"/>
    <w:tmpl w:val="EC9A7792"/>
    <w:lvl w:ilvl="0" w:tplc="D45088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1F44D3"/>
    <w:multiLevelType w:val="hybridMultilevel"/>
    <w:tmpl w:val="DBACE6C4"/>
    <w:lvl w:ilvl="0" w:tplc="94480598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0D617569"/>
    <w:multiLevelType w:val="multilevel"/>
    <w:tmpl w:val="A254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F637524"/>
    <w:multiLevelType w:val="hybridMultilevel"/>
    <w:tmpl w:val="FAB8077E"/>
    <w:lvl w:ilvl="0" w:tplc="E1CCFF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975237"/>
    <w:multiLevelType w:val="multilevel"/>
    <w:tmpl w:val="267A9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FCC3463"/>
    <w:multiLevelType w:val="hybridMultilevel"/>
    <w:tmpl w:val="E4BC97F2"/>
    <w:lvl w:ilvl="0" w:tplc="D45088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4928DE"/>
    <w:multiLevelType w:val="hybridMultilevel"/>
    <w:tmpl w:val="8862B300"/>
    <w:lvl w:ilvl="0" w:tplc="A94E9248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1DEF1EF2"/>
    <w:multiLevelType w:val="hybridMultilevel"/>
    <w:tmpl w:val="D0281204"/>
    <w:lvl w:ilvl="0" w:tplc="B56C93A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2AD7272"/>
    <w:multiLevelType w:val="hybridMultilevel"/>
    <w:tmpl w:val="9CB084F2"/>
    <w:lvl w:ilvl="0" w:tplc="D152AC9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38495C"/>
    <w:multiLevelType w:val="hybridMultilevel"/>
    <w:tmpl w:val="CC0EC85A"/>
    <w:lvl w:ilvl="0" w:tplc="593CA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7122268"/>
    <w:multiLevelType w:val="hybridMultilevel"/>
    <w:tmpl w:val="8D0A5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BA2193"/>
    <w:multiLevelType w:val="hybridMultilevel"/>
    <w:tmpl w:val="8862B300"/>
    <w:lvl w:ilvl="0" w:tplc="A94E9248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29A26D26"/>
    <w:multiLevelType w:val="hybridMultilevel"/>
    <w:tmpl w:val="511E4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423CE6"/>
    <w:multiLevelType w:val="hybridMultilevel"/>
    <w:tmpl w:val="4510C644"/>
    <w:lvl w:ilvl="0" w:tplc="D45088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5C7CED"/>
    <w:multiLevelType w:val="multilevel"/>
    <w:tmpl w:val="4942C67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3" w15:restartNumberingAfterBreak="0">
    <w:nsid w:val="346D0209"/>
    <w:multiLevelType w:val="hybridMultilevel"/>
    <w:tmpl w:val="4530A096"/>
    <w:lvl w:ilvl="0" w:tplc="810652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1A7AC9"/>
    <w:multiLevelType w:val="hybridMultilevel"/>
    <w:tmpl w:val="209A0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44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D2FD3"/>
    <w:multiLevelType w:val="multilevel"/>
    <w:tmpl w:val="7C72C5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7" w15:restartNumberingAfterBreak="0">
    <w:nsid w:val="45575B00"/>
    <w:multiLevelType w:val="hybridMultilevel"/>
    <w:tmpl w:val="A23A27FA"/>
    <w:lvl w:ilvl="0" w:tplc="FB882D5C">
      <w:start w:val="1"/>
      <w:numFmt w:val="bullet"/>
      <w:lvlText w:val="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8" w15:restartNumberingAfterBreak="0">
    <w:nsid w:val="48843954"/>
    <w:multiLevelType w:val="hybridMultilevel"/>
    <w:tmpl w:val="2A265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807CA"/>
    <w:multiLevelType w:val="multilevel"/>
    <w:tmpl w:val="30B4BB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30" w15:restartNumberingAfterBreak="0">
    <w:nsid w:val="4AE572FB"/>
    <w:multiLevelType w:val="hybridMultilevel"/>
    <w:tmpl w:val="A224A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773470"/>
    <w:multiLevelType w:val="multilevel"/>
    <w:tmpl w:val="729C5EB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D625E0D"/>
    <w:multiLevelType w:val="hybridMultilevel"/>
    <w:tmpl w:val="14EAB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F275C08"/>
    <w:multiLevelType w:val="hybridMultilevel"/>
    <w:tmpl w:val="8B4EB2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15257F"/>
    <w:multiLevelType w:val="multilevel"/>
    <w:tmpl w:val="448643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589C2F4E"/>
    <w:multiLevelType w:val="hybridMultilevel"/>
    <w:tmpl w:val="68921438"/>
    <w:lvl w:ilvl="0" w:tplc="3CEA4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A629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AA0001F"/>
    <w:multiLevelType w:val="hybridMultilevel"/>
    <w:tmpl w:val="9E02407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5B854B63"/>
    <w:multiLevelType w:val="hybridMultilevel"/>
    <w:tmpl w:val="CE2AA6CC"/>
    <w:lvl w:ilvl="0" w:tplc="D45088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1" w15:restartNumberingAfterBreak="0">
    <w:nsid w:val="5F593336"/>
    <w:multiLevelType w:val="hybridMultilevel"/>
    <w:tmpl w:val="8A2AF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D6414D"/>
    <w:multiLevelType w:val="hybridMultilevel"/>
    <w:tmpl w:val="972614D6"/>
    <w:lvl w:ilvl="0" w:tplc="22B0377A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3" w15:restartNumberingAfterBreak="0">
    <w:nsid w:val="66C0224C"/>
    <w:multiLevelType w:val="hybridMultilevel"/>
    <w:tmpl w:val="52CA9F5E"/>
    <w:lvl w:ilvl="0" w:tplc="2B00F53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6BEA2E4F"/>
    <w:multiLevelType w:val="hybridMultilevel"/>
    <w:tmpl w:val="828476C4"/>
    <w:lvl w:ilvl="0" w:tplc="D45088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DBE6E0E"/>
    <w:multiLevelType w:val="multilevel"/>
    <w:tmpl w:val="56D0D3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46" w15:restartNumberingAfterBreak="0">
    <w:nsid w:val="6F64204C"/>
    <w:multiLevelType w:val="hybridMultilevel"/>
    <w:tmpl w:val="8862B300"/>
    <w:lvl w:ilvl="0" w:tplc="A94E9248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7" w15:restartNumberingAfterBreak="0">
    <w:nsid w:val="70FB1120"/>
    <w:multiLevelType w:val="hybridMultilevel"/>
    <w:tmpl w:val="8356F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F802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C9654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71220129">
    <w:abstractNumId w:val="7"/>
  </w:num>
  <w:num w:numId="2" w16cid:durableId="622228474">
    <w:abstractNumId w:val="24"/>
  </w:num>
  <w:num w:numId="3" w16cid:durableId="306865788">
    <w:abstractNumId w:val="26"/>
  </w:num>
  <w:num w:numId="4" w16cid:durableId="20062773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1744987">
    <w:abstractNumId w:val="6"/>
  </w:num>
  <w:num w:numId="6" w16cid:durableId="414598315">
    <w:abstractNumId w:val="11"/>
  </w:num>
  <w:num w:numId="7" w16cid:durableId="1004474392">
    <w:abstractNumId w:val="30"/>
  </w:num>
  <w:num w:numId="8" w16cid:durableId="1367096826">
    <w:abstractNumId w:val="22"/>
  </w:num>
  <w:num w:numId="9" w16cid:durableId="734204989">
    <w:abstractNumId w:val="40"/>
  </w:num>
  <w:num w:numId="10" w16cid:durableId="724841285">
    <w:abstractNumId w:val="2"/>
  </w:num>
  <w:num w:numId="11" w16cid:durableId="1909463948">
    <w:abstractNumId w:val="49"/>
  </w:num>
  <w:num w:numId="12" w16cid:durableId="926495437">
    <w:abstractNumId w:val="25"/>
  </w:num>
  <w:num w:numId="13" w16cid:durableId="1074277629">
    <w:abstractNumId w:val="35"/>
  </w:num>
  <w:num w:numId="14" w16cid:durableId="1540241503">
    <w:abstractNumId w:val="23"/>
  </w:num>
  <w:num w:numId="15" w16cid:durableId="1454520034">
    <w:abstractNumId w:val="29"/>
  </w:num>
  <w:num w:numId="16" w16cid:durableId="845218727">
    <w:abstractNumId w:val="13"/>
  </w:num>
  <w:num w:numId="17" w16cid:durableId="1511866542">
    <w:abstractNumId w:val="21"/>
  </w:num>
  <w:num w:numId="18" w16cid:durableId="986279976">
    <w:abstractNumId w:val="8"/>
  </w:num>
  <w:num w:numId="19" w16cid:durableId="198860206">
    <w:abstractNumId w:val="44"/>
  </w:num>
  <w:num w:numId="20" w16cid:durableId="21444318">
    <w:abstractNumId w:val="39"/>
  </w:num>
  <w:num w:numId="21" w16cid:durableId="1717662265">
    <w:abstractNumId w:val="34"/>
  </w:num>
  <w:num w:numId="22" w16cid:durableId="1444685752">
    <w:abstractNumId w:val="33"/>
  </w:num>
  <w:num w:numId="23" w16cid:durableId="2127920083">
    <w:abstractNumId w:val="38"/>
  </w:num>
  <w:num w:numId="24" w16cid:durableId="874004376">
    <w:abstractNumId w:val="16"/>
  </w:num>
  <w:num w:numId="25" w16cid:durableId="1084953438">
    <w:abstractNumId w:val="31"/>
  </w:num>
  <w:num w:numId="26" w16cid:durableId="983854476">
    <w:abstractNumId w:val="43"/>
  </w:num>
  <w:num w:numId="27" w16cid:durableId="1460537712">
    <w:abstractNumId w:val="47"/>
  </w:num>
  <w:num w:numId="28" w16cid:durableId="732704143">
    <w:abstractNumId w:val="45"/>
  </w:num>
  <w:num w:numId="29" w16cid:durableId="2146969703">
    <w:abstractNumId w:val="42"/>
  </w:num>
  <w:num w:numId="30" w16cid:durableId="167865191">
    <w:abstractNumId w:val="14"/>
  </w:num>
  <w:num w:numId="31" w16cid:durableId="1280382769">
    <w:abstractNumId w:val="5"/>
  </w:num>
  <w:num w:numId="32" w16cid:durableId="1646472058">
    <w:abstractNumId w:val="27"/>
  </w:num>
  <w:num w:numId="33" w16cid:durableId="1705859356">
    <w:abstractNumId w:val="46"/>
  </w:num>
  <w:num w:numId="34" w16cid:durableId="1037658372">
    <w:abstractNumId w:val="19"/>
  </w:num>
  <w:num w:numId="35" w16cid:durableId="549418200">
    <w:abstractNumId w:val="36"/>
  </w:num>
  <w:num w:numId="36" w16cid:durableId="2080246941">
    <w:abstractNumId w:val="9"/>
  </w:num>
  <w:num w:numId="37" w16cid:durableId="647318790">
    <w:abstractNumId w:val="28"/>
  </w:num>
  <w:num w:numId="38" w16cid:durableId="1198084178">
    <w:abstractNumId w:val="17"/>
  </w:num>
  <w:num w:numId="39" w16cid:durableId="1005979995">
    <w:abstractNumId w:val="20"/>
  </w:num>
  <w:num w:numId="40" w16cid:durableId="1198615465">
    <w:abstractNumId w:val="37"/>
  </w:num>
  <w:num w:numId="41" w16cid:durableId="142937327">
    <w:abstractNumId w:val="12"/>
  </w:num>
  <w:num w:numId="42" w16cid:durableId="280376953">
    <w:abstractNumId w:val="41"/>
  </w:num>
  <w:num w:numId="43" w16cid:durableId="866941004">
    <w:abstractNumId w:val="10"/>
  </w:num>
  <w:num w:numId="44" w16cid:durableId="503594932">
    <w:abstractNumId w:val="4"/>
  </w:num>
  <w:num w:numId="45" w16cid:durableId="1169105013">
    <w:abstractNumId w:val="48"/>
  </w:num>
  <w:num w:numId="46" w16cid:durableId="1590044830">
    <w:abstractNumId w:val="32"/>
  </w:num>
  <w:num w:numId="47" w16cid:durableId="1360164788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677"/>
    <w:rsid w:val="0000152B"/>
    <w:rsid w:val="00003BA7"/>
    <w:rsid w:val="0000400D"/>
    <w:rsid w:val="000217EB"/>
    <w:rsid w:val="0003187B"/>
    <w:rsid w:val="00034CC4"/>
    <w:rsid w:val="00045CF4"/>
    <w:rsid w:val="000475C6"/>
    <w:rsid w:val="00050307"/>
    <w:rsid w:val="0005266C"/>
    <w:rsid w:val="00060D98"/>
    <w:rsid w:val="000658C3"/>
    <w:rsid w:val="000664C9"/>
    <w:rsid w:val="000707B2"/>
    <w:rsid w:val="00071D54"/>
    <w:rsid w:val="000733B7"/>
    <w:rsid w:val="00073BE7"/>
    <w:rsid w:val="00075F87"/>
    <w:rsid w:val="000842F9"/>
    <w:rsid w:val="000B0CFE"/>
    <w:rsid w:val="000B0E19"/>
    <w:rsid w:val="000B110C"/>
    <w:rsid w:val="000B3128"/>
    <w:rsid w:val="000B794F"/>
    <w:rsid w:val="000C2B4F"/>
    <w:rsid w:val="000C3076"/>
    <w:rsid w:val="000C3DD3"/>
    <w:rsid w:val="000C4E48"/>
    <w:rsid w:val="000C5F70"/>
    <w:rsid w:val="000D2B14"/>
    <w:rsid w:val="000D647B"/>
    <w:rsid w:val="000D7839"/>
    <w:rsid w:val="000E0609"/>
    <w:rsid w:val="000E3983"/>
    <w:rsid w:val="000E6F04"/>
    <w:rsid w:val="00102127"/>
    <w:rsid w:val="00114FBA"/>
    <w:rsid w:val="001173D9"/>
    <w:rsid w:val="001221E9"/>
    <w:rsid w:val="00122CD7"/>
    <w:rsid w:val="00132A2A"/>
    <w:rsid w:val="00137205"/>
    <w:rsid w:val="001428CB"/>
    <w:rsid w:val="001535E0"/>
    <w:rsid w:val="001544A2"/>
    <w:rsid w:val="0015770D"/>
    <w:rsid w:val="00161D43"/>
    <w:rsid w:val="00164702"/>
    <w:rsid w:val="00164CDF"/>
    <w:rsid w:val="0016539E"/>
    <w:rsid w:val="00176E24"/>
    <w:rsid w:val="0018016D"/>
    <w:rsid w:val="00195BE9"/>
    <w:rsid w:val="001A189A"/>
    <w:rsid w:val="001A2975"/>
    <w:rsid w:val="001A42B8"/>
    <w:rsid w:val="001C5D5B"/>
    <w:rsid w:val="001D3513"/>
    <w:rsid w:val="001D3A63"/>
    <w:rsid w:val="001E35D4"/>
    <w:rsid w:val="001E62FF"/>
    <w:rsid w:val="001E6B51"/>
    <w:rsid w:val="001E7B94"/>
    <w:rsid w:val="00202D7D"/>
    <w:rsid w:val="00204F08"/>
    <w:rsid w:val="0020502C"/>
    <w:rsid w:val="002122F6"/>
    <w:rsid w:val="0022004A"/>
    <w:rsid w:val="002213DF"/>
    <w:rsid w:val="00221FE9"/>
    <w:rsid w:val="002240D0"/>
    <w:rsid w:val="00224D23"/>
    <w:rsid w:val="0023600D"/>
    <w:rsid w:val="00241000"/>
    <w:rsid w:val="00241D5B"/>
    <w:rsid w:val="0024317D"/>
    <w:rsid w:val="00246198"/>
    <w:rsid w:val="00252E8E"/>
    <w:rsid w:val="002541A4"/>
    <w:rsid w:val="0026684C"/>
    <w:rsid w:val="00276638"/>
    <w:rsid w:val="00281DA9"/>
    <w:rsid w:val="00285265"/>
    <w:rsid w:val="00290EC6"/>
    <w:rsid w:val="002959FC"/>
    <w:rsid w:val="00296736"/>
    <w:rsid w:val="002A4426"/>
    <w:rsid w:val="002A4AF7"/>
    <w:rsid w:val="002B5D68"/>
    <w:rsid w:val="002C02B8"/>
    <w:rsid w:val="002C5041"/>
    <w:rsid w:val="002C5DF9"/>
    <w:rsid w:val="002D3E5F"/>
    <w:rsid w:val="002E23F2"/>
    <w:rsid w:val="002E414D"/>
    <w:rsid w:val="002E6C41"/>
    <w:rsid w:val="002F2E13"/>
    <w:rsid w:val="002F3F25"/>
    <w:rsid w:val="002F48BA"/>
    <w:rsid w:val="002F4BDF"/>
    <w:rsid w:val="00300CBD"/>
    <w:rsid w:val="0030109A"/>
    <w:rsid w:val="00304079"/>
    <w:rsid w:val="003101EB"/>
    <w:rsid w:val="00310C47"/>
    <w:rsid w:val="003171C8"/>
    <w:rsid w:val="00317983"/>
    <w:rsid w:val="00321279"/>
    <w:rsid w:val="00322B81"/>
    <w:rsid w:val="00323373"/>
    <w:rsid w:val="00323A9A"/>
    <w:rsid w:val="00325FCB"/>
    <w:rsid w:val="00330C65"/>
    <w:rsid w:val="00331DF6"/>
    <w:rsid w:val="003321A9"/>
    <w:rsid w:val="00332E36"/>
    <w:rsid w:val="003364B0"/>
    <w:rsid w:val="00337989"/>
    <w:rsid w:val="00337BE3"/>
    <w:rsid w:val="003612BE"/>
    <w:rsid w:val="00365E12"/>
    <w:rsid w:val="00372CCE"/>
    <w:rsid w:val="003801A0"/>
    <w:rsid w:val="003808A8"/>
    <w:rsid w:val="00380F66"/>
    <w:rsid w:val="0039255E"/>
    <w:rsid w:val="003A17F2"/>
    <w:rsid w:val="003A57D9"/>
    <w:rsid w:val="003B06DC"/>
    <w:rsid w:val="003B0D00"/>
    <w:rsid w:val="003B42C4"/>
    <w:rsid w:val="003B533E"/>
    <w:rsid w:val="003C040E"/>
    <w:rsid w:val="003C77AD"/>
    <w:rsid w:val="003C7C41"/>
    <w:rsid w:val="003D1315"/>
    <w:rsid w:val="003D316D"/>
    <w:rsid w:val="003D3597"/>
    <w:rsid w:val="003D4F58"/>
    <w:rsid w:val="003E038A"/>
    <w:rsid w:val="003E18BF"/>
    <w:rsid w:val="003E3187"/>
    <w:rsid w:val="003E4730"/>
    <w:rsid w:val="003E7202"/>
    <w:rsid w:val="003E7A72"/>
    <w:rsid w:val="003F6566"/>
    <w:rsid w:val="003F6F93"/>
    <w:rsid w:val="00400466"/>
    <w:rsid w:val="00407BB8"/>
    <w:rsid w:val="00412234"/>
    <w:rsid w:val="004146AD"/>
    <w:rsid w:val="00421ECE"/>
    <w:rsid w:val="00423AEE"/>
    <w:rsid w:val="00425E16"/>
    <w:rsid w:val="0042653E"/>
    <w:rsid w:val="00426EB6"/>
    <w:rsid w:val="00427FAF"/>
    <w:rsid w:val="00432B51"/>
    <w:rsid w:val="00435005"/>
    <w:rsid w:val="004350AA"/>
    <w:rsid w:val="004355B2"/>
    <w:rsid w:val="004366BA"/>
    <w:rsid w:val="004423E4"/>
    <w:rsid w:val="00444EF3"/>
    <w:rsid w:val="00445E48"/>
    <w:rsid w:val="004466F3"/>
    <w:rsid w:val="00462CF6"/>
    <w:rsid w:val="00473C7C"/>
    <w:rsid w:val="0047440D"/>
    <w:rsid w:val="00481EE8"/>
    <w:rsid w:val="004866C0"/>
    <w:rsid w:val="004A04BF"/>
    <w:rsid w:val="004A09D1"/>
    <w:rsid w:val="004B7B21"/>
    <w:rsid w:val="004C6AB6"/>
    <w:rsid w:val="004C6B61"/>
    <w:rsid w:val="004C7C57"/>
    <w:rsid w:val="004D2246"/>
    <w:rsid w:val="004D35D2"/>
    <w:rsid w:val="004D56D8"/>
    <w:rsid w:val="004D5D4B"/>
    <w:rsid w:val="004E0CFE"/>
    <w:rsid w:val="004E20C5"/>
    <w:rsid w:val="004E461F"/>
    <w:rsid w:val="0050094A"/>
    <w:rsid w:val="00502FFE"/>
    <w:rsid w:val="005030AF"/>
    <w:rsid w:val="00505F23"/>
    <w:rsid w:val="0051013A"/>
    <w:rsid w:val="005113DB"/>
    <w:rsid w:val="00511720"/>
    <w:rsid w:val="00512CA1"/>
    <w:rsid w:val="005152CE"/>
    <w:rsid w:val="0051727B"/>
    <w:rsid w:val="00524707"/>
    <w:rsid w:val="00525DCF"/>
    <w:rsid w:val="0053692C"/>
    <w:rsid w:val="00537282"/>
    <w:rsid w:val="00550193"/>
    <w:rsid w:val="005556EC"/>
    <w:rsid w:val="00564B04"/>
    <w:rsid w:val="0057053F"/>
    <w:rsid w:val="005731BA"/>
    <w:rsid w:val="0057538A"/>
    <w:rsid w:val="005766B7"/>
    <w:rsid w:val="00582879"/>
    <w:rsid w:val="0058407C"/>
    <w:rsid w:val="005950FB"/>
    <w:rsid w:val="005A245F"/>
    <w:rsid w:val="005B0CD2"/>
    <w:rsid w:val="005C2702"/>
    <w:rsid w:val="005C282D"/>
    <w:rsid w:val="005C2D17"/>
    <w:rsid w:val="005C3844"/>
    <w:rsid w:val="005C3E0B"/>
    <w:rsid w:val="005C63D5"/>
    <w:rsid w:val="005C7ADC"/>
    <w:rsid w:val="005E3411"/>
    <w:rsid w:val="005E46D7"/>
    <w:rsid w:val="005E6F84"/>
    <w:rsid w:val="005E72C8"/>
    <w:rsid w:val="005E7CE5"/>
    <w:rsid w:val="005F0D2E"/>
    <w:rsid w:val="005F2835"/>
    <w:rsid w:val="005F2D99"/>
    <w:rsid w:val="005F61C8"/>
    <w:rsid w:val="0060015C"/>
    <w:rsid w:val="00604426"/>
    <w:rsid w:val="00610F06"/>
    <w:rsid w:val="00613911"/>
    <w:rsid w:val="00621981"/>
    <w:rsid w:val="0062565E"/>
    <w:rsid w:val="00636A8B"/>
    <w:rsid w:val="006371C5"/>
    <w:rsid w:val="00640436"/>
    <w:rsid w:val="006425A0"/>
    <w:rsid w:val="00645F01"/>
    <w:rsid w:val="00646E20"/>
    <w:rsid w:val="00653357"/>
    <w:rsid w:val="006533F8"/>
    <w:rsid w:val="00657E2A"/>
    <w:rsid w:val="006613A2"/>
    <w:rsid w:val="006616CC"/>
    <w:rsid w:val="00671320"/>
    <w:rsid w:val="006714E8"/>
    <w:rsid w:val="00671DB8"/>
    <w:rsid w:val="00674421"/>
    <w:rsid w:val="0067682A"/>
    <w:rsid w:val="00676A58"/>
    <w:rsid w:val="00680D0C"/>
    <w:rsid w:val="00684BA7"/>
    <w:rsid w:val="00684F2B"/>
    <w:rsid w:val="006A6928"/>
    <w:rsid w:val="006A6C9C"/>
    <w:rsid w:val="006B20B2"/>
    <w:rsid w:val="006B549B"/>
    <w:rsid w:val="006B72AC"/>
    <w:rsid w:val="006C1533"/>
    <w:rsid w:val="006C28E2"/>
    <w:rsid w:val="006C2DA5"/>
    <w:rsid w:val="006C4BC1"/>
    <w:rsid w:val="006D187B"/>
    <w:rsid w:val="006D50C4"/>
    <w:rsid w:val="006D61F7"/>
    <w:rsid w:val="006D62A1"/>
    <w:rsid w:val="006E7C34"/>
    <w:rsid w:val="006E7F6D"/>
    <w:rsid w:val="006F0099"/>
    <w:rsid w:val="006F531A"/>
    <w:rsid w:val="006F56A8"/>
    <w:rsid w:val="007036FA"/>
    <w:rsid w:val="00705935"/>
    <w:rsid w:val="00707BD0"/>
    <w:rsid w:val="0071096B"/>
    <w:rsid w:val="00717CF8"/>
    <w:rsid w:val="00730BFE"/>
    <w:rsid w:val="00731547"/>
    <w:rsid w:val="00731EA2"/>
    <w:rsid w:val="007457C3"/>
    <w:rsid w:val="00746791"/>
    <w:rsid w:val="0074680C"/>
    <w:rsid w:val="007473D1"/>
    <w:rsid w:val="00754D37"/>
    <w:rsid w:val="00756FC2"/>
    <w:rsid w:val="00757A4D"/>
    <w:rsid w:val="00757A80"/>
    <w:rsid w:val="00757CA9"/>
    <w:rsid w:val="00761BD5"/>
    <w:rsid w:val="007648D2"/>
    <w:rsid w:val="0076723B"/>
    <w:rsid w:val="007754D4"/>
    <w:rsid w:val="00775E1F"/>
    <w:rsid w:val="00777DA7"/>
    <w:rsid w:val="007818D4"/>
    <w:rsid w:val="00782677"/>
    <w:rsid w:val="00783116"/>
    <w:rsid w:val="007841E7"/>
    <w:rsid w:val="00784581"/>
    <w:rsid w:val="00785C9C"/>
    <w:rsid w:val="007877EB"/>
    <w:rsid w:val="007922D2"/>
    <w:rsid w:val="0079298B"/>
    <w:rsid w:val="00794A27"/>
    <w:rsid w:val="00796F73"/>
    <w:rsid w:val="007A5A68"/>
    <w:rsid w:val="007A7E2D"/>
    <w:rsid w:val="007B1D5D"/>
    <w:rsid w:val="007B375A"/>
    <w:rsid w:val="007B79A8"/>
    <w:rsid w:val="007C1465"/>
    <w:rsid w:val="007C4FEF"/>
    <w:rsid w:val="007E429E"/>
    <w:rsid w:val="007F5210"/>
    <w:rsid w:val="007F5803"/>
    <w:rsid w:val="007F63D2"/>
    <w:rsid w:val="00802107"/>
    <w:rsid w:val="00804009"/>
    <w:rsid w:val="00805547"/>
    <w:rsid w:val="00807240"/>
    <w:rsid w:val="00814CB3"/>
    <w:rsid w:val="00826528"/>
    <w:rsid w:val="00827ABA"/>
    <w:rsid w:val="008302FC"/>
    <w:rsid w:val="00834D73"/>
    <w:rsid w:val="00846E31"/>
    <w:rsid w:val="00847998"/>
    <w:rsid w:val="0085041F"/>
    <w:rsid w:val="00850C76"/>
    <w:rsid w:val="00854ECB"/>
    <w:rsid w:val="00861961"/>
    <w:rsid w:val="008642B1"/>
    <w:rsid w:val="00864ABE"/>
    <w:rsid w:val="00870493"/>
    <w:rsid w:val="00870E7E"/>
    <w:rsid w:val="008729CA"/>
    <w:rsid w:val="00874619"/>
    <w:rsid w:val="008834B6"/>
    <w:rsid w:val="00884E6C"/>
    <w:rsid w:val="008862B7"/>
    <w:rsid w:val="008A05DF"/>
    <w:rsid w:val="008A6ABA"/>
    <w:rsid w:val="008E6422"/>
    <w:rsid w:val="008E6D01"/>
    <w:rsid w:val="008E770F"/>
    <w:rsid w:val="008F514F"/>
    <w:rsid w:val="009071E4"/>
    <w:rsid w:val="00910CB8"/>
    <w:rsid w:val="0091215A"/>
    <w:rsid w:val="00920361"/>
    <w:rsid w:val="00922BE9"/>
    <w:rsid w:val="00946655"/>
    <w:rsid w:val="00953D7F"/>
    <w:rsid w:val="00954562"/>
    <w:rsid w:val="0095588B"/>
    <w:rsid w:val="00957D02"/>
    <w:rsid w:val="00980A50"/>
    <w:rsid w:val="0099008A"/>
    <w:rsid w:val="00990AAA"/>
    <w:rsid w:val="00990CAB"/>
    <w:rsid w:val="00991DE8"/>
    <w:rsid w:val="009920B7"/>
    <w:rsid w:val="00992339"/>
    <w:rsid w:val="009B13B0"/>
    <w:rsid w:val="009B1E3E"/>
    <w:rsid w:val="009B6420"/>
    <w:rsid w:val="009C10EF"/>
    <w:rsid w:val="009D17AD"/>
    <w:rsid w:val="009D269F"/>
    <w:rsid w:val="009D3F16"/>
    <w:rsid w:val="009D5B14"/>
    <w:rsid w:val="009E56F7"/>
    <w:rsid w:val="00A03E08"/>
    <w:rsid w:val="00A15A31"/>
    <w:rsid w:val="00A16146"/>
    <w:rsid w:val="00A23338"/>
    <w:rsid w:val="00A24F0A"/>
    <w:rsid w:val="00A26D3A"/>
    <w:rsid w:val="00A326DD"/>
    <w:rsid w:val="00A342AF"/>
    <w:rsid w:val="00A3513B"/>
    <w:rsid w:val="00A47BBC"/>
    <w:rsid w:val="00A5451D"/>
    <w:rsid w:val="00A54FA6"/>
    <w:rsid w:val="00A5558B"/>
    <w:rsid w:val="00A60A39"/>
    <w:rsid w:val="00A6370F"/>
    <w:rsid w:val="00A65636"/>
    <w:rsid w:val="00A825FD"/>
    <w:rsid w:val="00A84A10"/>
    <w:rsid w:val="00A90E50"/>
    <w:rsid w:val="00A91D15"/>
    <w:rsid w:val="00A949EF"/>
    <w:rsid w:val="00A94FB7"/>
    <w:rsid w:val="00A96F23"/>
    <w:rsid w:val="00AA22F9"/>
    <w:rsid w:val="00AA6565"/>
    <w:rsid w:val="00AA750A"/>
    <w:rsid w:val="00AB4B7D"/>
    <w:rsid w:val="00AB7E8F"/>
    <w:rsid w:val="00AC06B6"/>
    <w:rsid w:val="00AC6467"/>
    <w:rsid w:val="00AD3965"/>
    <w:rsid w:val="00AD4DC7"/>
    <w:rsid w:val="00AD76C2"/>
    <w:rsid w:val="00AE401C"/>
    <w:rsid w:val="00AF29ED"/>
    <w:rsid w:val="00AF33B9"/>
    <w:rsid w:val="00AF601D"/>
    <w:rsid w:val="00B0023A"/>
    <w:rsid w:val="00B0256A"/>
    <w:rsid w:val="00B03AB2"/>
    <w:rsid w:val="00B0697C"/>
    <w:rsid w:val="00B0789F"/>
    <w:rsid w:val="00B20D47"/>
    <w:rsid w:val="00B320E2"/>
    <w:rsid w:val="00B37FE7"/>
    <w:rsid w:val="00B40779"/>
    <w:rsid w:val="00B41435"/>
    <w:rsid w:val="00B43CCB"/>
    <w:rsid w:val="00B458DC"/>
    <w:rsid w:val="00B50552"/>
    <w:rsid w:val="00B50A73"/>
    <w:rsid w:val="00B51490"/>
    <w:rsid w:val="00B64A1B"/>
    <w:rsid w:val="00B6696E"/>
    <w:rsid w:val="00B71678"/>
    <w:rsid w:val="00B72616"/>
    <w:rsid w:val="00B82B06"/>
    <w:rsid w:val="00B87600"/>
    <w:rsid w:val="00B87C05"/>
    <w:rsid w:val="00B92056"/>
    <w:rsid w:val="00B94F6A"/>
    <w:rsid w:val="00BA0F67"/>
    <w:rsid w:val="00BA15A5"/>
    <w:rsid w:val="00BC056B"/>
    <w:rsid w:val="00BD05BE"/>
    <w:rsid w:val="00BD08D4"/>
    <w:rsid w:val="00BD1C39"/>
    <w:rsid w:val="00BD3777"/>
    <w:rsid w:val="00BE1A29"/>
    <w:rsid w:val="00BE258A"/>
    <w:rsid w:val="00BE5819"/>
    <w:rsid w:val="00BE6E5F"/>
    <w:rsid w:val="00BE7107"/>
    <w:rsid w:val="00BF5DDF"/>
    <w:rsid w:val="00BF682B"/>
    <w:rsid w:val="00C11A5C"/>
    <w:rsid w:val="00C12C09"/>
    <w:rsid w:val="00C220F1"/>
    <w:rsid w:val="00C35B3D"/>
    <w:rsid w:val="00C4217E"/>
    <w:rsid w:val="00C440FB"/>
    <w:rsid w:val="00C51DBE"/>
    <w:rsid w:val="00C64E4B"/>
    <w:rsid w:val="00C72466"/>
    <w:rsid w:val="00C72BE2"/>
    <w:rsid w:val="00C81E36"/>
    <w:rsid w:val="00C843AF"/>
    <w:rsid w:val="00C96A2F"/>
    <w:rsid w:val="00CA2CA4"/>
    <w:rsid w:val="00CA2E5D"/>
    <w:rsid w:val="00CA45D8"/>
    <w:rsid w:val="00CA6D4B"/>
    <w:rsid w:val="00CA6EAC"/>
    <w:rsid w:val="00CB4C28"/>
    <w:rsid w:val="00CC0E05"/>
    <w:rsid w:val="00CC1EB0"/>
    <w:rsid w:val="00CC4701"/>
    <w:rsid w:val="00CD1CDA"/>
    <w:rsid w:val="00CD2168"/>
    <w:rsid w:val="00CD72ED"/>
    <w:rsid w:val="00CD7B49"/>
    <w:rsid w:val="00CE0232"/>
    <w:rsid w:val="00CE3F73"/>
    <w:rsid w:val="00CE7726"/>
    <w:rsid w:val="00CE773E"/>
    <w:rsid w:val="00CF0D37"/>
    <w:rsid w:val="00CF3378"/>
    <w:rsid w:val="00CF6D8A"/>
    <w:rsid w:val="00D11853"/>
    <w:rsid w:val="00D120E1"/>
    <w:rsid w:val="00D3103D"/>
    <w:rsid w:val="00D327C0"/>
    <w:rsid w:val="00D33166"/>
    <w:rsid w:val="00D34909"/>
    <w:rsid w:val="00D34E32"/>
    <w:rsid w:val="00D40074"/>
    <w:rsid w:val="00D40598"/>
    <w:rsid w:val="00D5123C"/>
    <w:rsid w:val="00D73399"/>
    <w:rsid w:val="00D74D05"/>
    <w:rsid w:val="00D850E6"/>
    <w:rsid w:val="00D85F3D"/>
    <w:rsid w:val="00D870A0"/>
    <w:rsid w:val="00D92933"/>
    <w:rsid w:val="00D940B2"/>
    <w:rsid w:val="00DA2C95"/>
    <w:rsid w:val="00DA5453"/>
    <w:rsid w:val="00DB01CA"/>
    <w:rsid w:val="00DB44E4"/>
    <w:rsid w:val="00DB7E30"/>
    <w:rsid w:val="00DC1BE8"/>
    <w:rsid w:val="00DC3B0E"/>
    <w:rsid w:val="00DC3D89"/>
    <w:rsid w:val="00DC5E80"/>
    <w:rsid w:val="00DC6B8E"/>
    <w:rsid w:val="00DC7ADD"/>
    <w:rsid w:val="00DD68EC"/>
    <w:rsid w:val="00DD79A5"/>
    <w:rsid w:val="00DE1CA6"/>
    <w:rsid w:val="00DE3FC7"/>
    <w:rsid w:val="00DF585C"/>
    <w:rsid w:val="00E04704"/>
    <w:rsid w:val="00E16D69"/>
    <w:rsid w:val="00E223D9"/>
    <w:rsid w:val="00E31141"/>
    <w:rsid w:val="00E31B33"/>
    <w:rsid w:val="00E326D6"/>
    <w:rsid w:val="00E3635A"/>
    <w:rsid w:val="00E420F8"/>
    <w:rsid w:val="00E4785F"/>
    <w:rsid w:val="00E51144"/>
    <w:rsid w:val="00E54524"/>
    <w:rsid w:val="00E5764D"/>
    <w:rsid w:val="00E61DF6"/>
    <w:rsid w:val="00E66B31"/>
    <w:rsid w:val="00E71358"/>
    <w:rsid w:val="00E7154E"/>
    <w:rsid w:val="00E729DE"/>
    <w:rsid w:val="00E74EC6"/>
    <w:rsid w:val="00E772D4"/>
    <w:rsid w:val="00E83542"/>
    <w:rsid w:val="00E9236A"/>
    <w:rsid w:val="00E9577A"/>
    <w:rsid w:val="00EA27D6"/>
    <w:rsid w:val="00EA40A0"/>
    <w:rsid w:val="00EA7159"/>
    <w:rsid w:val="00EB178E"/>
    <w:rsid w:val="00EB23CD"/>
    <w:rsid w:val="00EB3C29"/>
    <w:rsid w:val="00EB7C7D"/>
    <w:rsid w:val="00EC0679"/>
    <w:rsid w:val="00EC351E"/>
    <w:rsid w:val="00EC38D0"/>
    <w:rsid w:val="00EC3BA1"/>
    <w:rsid w:val="00EC4CC4"/>
    <w:rsid w:val="00ED0D0B"/>
    <w:rsid w:val="00ED1C4A"/>
    <w:rsid w:val="00ED5909"/>
    <w:rsid w:val="00EE0889"/>
    <w:rsid w:val="00EE0D02"/>
    <w:rsid w:val="00EF2D0F"/>
    <w:rsid w:val="00EF568C"/>
    <w:rsid w:val="00EF5DF7"/>
    <w:rsid w:val="00EF6B41"/>
    <w:rsid w:val="00F02E95"/>
    <w:rsid w:val="00F04B6C"/>
    <w:rsid w:val="00F2339C"/>
    <w:rsid w:val="00F2530E"/>
    <w:rsid w:val="00F2735E"/>
    <w:rsid w:val="00F302C3"/>
    <w:rsid w:val="00F32289"/>
    <w:rsid w:val="00F33B56"/>
    <w:rsid w:val="00F377FD"/>
    <w:rsid w:val="00F475C6"/>
    <w:rsid w:val="00F50E51"/>
    <w:rsid w:val="00F52D9C"/>
    <w:rsid w:val="00F5412A"/>
    <w:rsid w:val="00F55BC5"/>
    <w:rsid w:val="00F6204C"/>
    <w:rsid w:val="00F6346C"/>
    <w:rsid w:val="00F6509D"/>
    <w:rsid w:val="00F705EA"/>
    <w:rsid w:val="00F73897"/>
    <w:rsid w:val="00F76FE5"/>
    <w:rsid w:val="00F7726D"/>
    <w:rsid w:val="00F77923"/>
    <w:rsid w:val="00F81C3D"/>
    <w:rsid w:val="00F8441B"/>
    <w:rsid w:val="00F849AC"/>
    <w:rsid w:val="00F96C00"/>
    <w:rsid w:val="00FA5E45"/>
    <w:rsid w:val="00FA7863"/>
    <w:rsid w:val="00FC4676"/>
    <w:rsid w:val="00FC6A43"/>
    <w:rsid w:val="00FD2D62"/>
    <w:rsid w:val="00FD3C31"/>
    <w:rsid w:val="00FD7069"/>
    <w:rsid w:val="00FE3464"/>
    <w:rsid w:val="00FE3DDE"/>
    <w:rsid w:val="00FE570E"/>
    <w:rsid w:val="00FF15ED"/>
    <w:rsid w:val="00FF2727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2E35E9"/>
  <w15:docId w15:val="{723FFDA8-5D8D-4132-8344-979D8D10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0CA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733B7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eastAsia="Times New Roman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782677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rsid w:val="006616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6616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616CC"/>
    <w:pPr>
      <w:spacing w:after="0" w:line="360" w:lineRule="auto"/>
      <w:jc w:val="both"/>
    </w:pPr>
    <w:rPr>
      <w:rFonts w:eastAsia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6616CC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6616CC"/>
    <w:rPr>
      <w:rFonts w:cs="Times New Roman"/>
      <w:vertAlign w:val="superscript"/>
    </w:rPr>
  </w:style>
  <w:style w:type="character" w:customStyle="1" w:styleId="Znakiprzypiswdolnych">
    <w:name w:val="Znaki przypisów dolnych"/>
    <w:rsid w:val="00684BA7"/>
  </w:style>
  <w:style w:type="paragraph" w:styleId="Tekstprzypisudolnego">
    <w:name w:val="footnote text"/>
    <w:aliases w:val="Podrozdział,Footnote,Podrozdzia3"/>
    <w:basedOn w:val="Normalny"/>
    <w:link w:val="TekstprzypisudolnegoZnak"/>
    <w:rsid w:val="00684BA7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684BA7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paragraph" w:styleId="Akapitzlist">
    <w:name w:val="List Paragraph"/>
    <w:aliases w:val="Paragraf,Numerowanie,List Paragraph,Podsis rysunku"/>
    <w:basedOn w:val="Normalny"/>
    <w:link w:val="AkapitzlistZnak"/>
    <w:uiPriority w:val="34"/>
    <w:qFormat/>
    <w:rsid w:val="005556EC"/>
    <w:pPr>
      <w:ind w:left="720"/>
      <w:contextualSpacing/>
    </w:pPr>
    <w:rPr>
      <w:rFonts w:ascii="Calibri" w:eastAsia="Calibri" w:hAnsi="Calibri"/>
    </w:rPr>
  </w:style>
  <w:style w:type="character" w:customStyle="1" w:styleId="tab-details-body">
    <w:name w:val="tab-details-body"/>
    <w:basedOn w:val="Domylnaczcionkaakapitu"/>
    <w:rsid w:val="000664C9"/>
  </w:style>
  <w:style w:type="paragraph" w:styleId="Nagwek">
    <w:name w:val="header"/>
    <w:basedOn w:val="Normalny"/>
    <w:link w:val="NagwekZnak"/>
    <w:uiPriority w:val="99"/>
    <w:unhideWhenUsed/>
    <w:rsid w:val="00161D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1D43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600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3600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3600D"/>
    <w:rPr>
      <w:vertAlign w:val="superscript"/>
    </w:rPr>
  </w:style>
  <w:style w:type="paragraph" w:styleId="Bezodstpw">
    <w:name w:val="No Spacing"/>
    <w:uiPriority w:val="1"/>
    <w:qFormat/>
    <w:rsid w:val="00653357"/>
    <w:rPr>
      <w:rFonts w:ascii="Calibri" w:eastAsia="Times New Roman" w:hAnsi="Calibri"/>
      <w:sz w:val="22"/>
      <w:szCs w:val="22"/>
    </w:rPr>
  </w:style>
  <w:style w:type="table" w:styleId="Tabela-Siatka">
    <w:name w:val="Table Grid"/>
    <w:basedOn w:val="Standardowy"/>
    <w:uiPriority w:val="39"/>
    <w:rsid w:val="005F2D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nhideWhenUsed/>
    <w:rsid w:val="00505F23"/>
    <w:rPr>
      <w:color w:val="0000FF"/>
      <w:u w:val="single"/>
    </w:rPr>
  </w:style>
  <w:style w:type="character" w:customStyle="1" w:styleId="AkapitzlistZnak">
    <w:name w:val="Akapit z listą Znak"/>
    <w:aliases w:val="Paragraf Znak,Numerowanie Znak,List Paragraph Znak,Podsis rysunku Znak"/>
    <w:link w:val="Akapitzlist"/>
    <w:uiPriority w:val="34"/>
    <w:locked/>
    <w:rsid w:val="00C81E36"/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0D7839"/>
    <w:pPr>
      <w:spacing w:after="0" w:line="360" w:lineRule="auto"/>
      <w:ind w:right="-233"/>
      <w:jc w:val="center"/>
    </w:pPr>
    <w:rPr>
      <w:rFonts w:ascii="Times New Roman PL" w:eastAsia="Times New Roman" w:hAnsi="Times New Roman PL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D7839"/>
    <w:rPr>
      <w:rFonts w:ascii="Times New Roman PL" w:eastAsia="Times New Roman" w:hAnsi="Times New Roman PL"/>
      <w:b/>
      <w:snapToGrid w:val="0"/>
      <w:sz w:val="28"/>
    </w:rPr>
  </w:style>
  <w:style w:type="paragraph" w:customStyle="1" w:styleId="CMSHeadL7">
    <w:name w:val="CMS Head L7"/>
    <w:basedOn w:val="Normalny"/>
    <w:rsid w:val="005E6F84"/>
    <w:pPr>
      <w:numPr>
        <w:ilvl w:val="6"/>
        <w:numId w:val="9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character" w:customStyle="1" w:styleId="xbe">
    <w:name w:val="_xbe"/>
    <w:rsid w:val="005E6F84"/>
  </w:style>
  <w:style w:type="paragraph" w:customStyle="1" w:styleId="TableParagraph">
    <w:name w:val="Table Paragraph"/>
    <w:basedOn w:val="Normalny"/>
    <w:uiPriority w:val="99"/>
    <w:rsid w:val="005E6F84"/>
    <w:pPr>
      <w:widowControl w:val="0"/>
      <w:spacing w:after="0" w:line="240" w:lineRule="auto"/>
    </w:pPr>
    <w:rPr>
      <w:rFonts w:ascii="Calibri" w:eastAsia="Times New Roman" w:hAnsi="Calibri" w:cs="Calibri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0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0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01A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0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01A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0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01A0"/>
    <w:rPr>
      <w:rFonts w:ascii="Segoe UI" w:hAnsi="Segoe UI" w:cs="Segoe UI"/>
      <w:sz w:val="18"/>
      <w:szCs w:val="18"/>
      <w:lang w:eastAsia="en-US"/>
    </w:rPr>
  </w:style>
  <w:style w:type="character" w:customStyle="1" w:styleId="lrzxr">
    <w:name w:val="lrzxr"/>
    <w:basedOn w:val="Domylnaczcionkaakapitu"/>
    <w:rsid w:val="001E62FF"/>
  </w:style>
  <w:style w:type="character" w:styleId="Pogrubienie">
    <w:name w:val="Strong"/>
    <w:uiPriority w:val="22"/>
    <w:qFormat/>
    <w:rsid w:val="00785C9C"/>
    <w:rPr>
      <w:b/>
      <w:bCs/>
    </w:rPr>
  </w:style>
  <w:style w:type="paragraph" w:customStyle="1" w:styleId="Default">
    <w:name w:val="Default"/>
    <w:rsid w:val="00164CD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przypisudolnegoZnak1">
    <w:name w:val="Tekst przypisu dolnego Znak1"/>
    <w:uiPriority w:val="99"/>
    <w:semiHidden/>
    <w:rsid w:val="00784581"/>
    <w:rPr>
      <w:lang w:eastAsia="en-US"/>
    </w:rPr>
  </w:style>
  <w:style w:type="character" w:customStyle="1" w:styleId="bold">
    <w:name w:val="bold"/>
    <w:rsid w:val="00784581"/>
    <w:rPr>
      <w:b/>
    </w:rPr>
  </w:style>
  <w:style w:type="paragraph" w:customStyle="1" w:styleId="p">
    <w:name w:val="p"/>
    <w:rsid w:val="00784581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Akapitzlist1">
    <w:name w:val="Akapit z listą1"/>
    <w:basedOn w:val="Normalny"/>
    <w:rsid w:val="00784581"/>
    <w:pPr>
      <w:spacing w:after="0" w:line="240" w:lineRule="auto"/>
      <w:ind w:left="720"/>
      <w:contextualSpacing/>
    </w:pPr>
    <w:rPr>
      <w:rFonts w:ascii="Calibri" w:eastAsia="Times New Roman" w:hAnsi="Calibri"/>
      <w:lang w:eastAsia="pl-PL"/>
    </w:rPr>
  </w:style>
  <w:style w:type="character" w:styleId="Wyrnieniedelikatne">
    <w:name w:val="Subtle Emphasis"/>
    <w:uiPriority w:val="19"/>
    <w:qFormat/>
    <w:rsid w:val="00784581"/>
    <w:rPr>
      <w:i/>
      <w:iCs/>
      <w:color w:val="808080"/>
    </w:rPr>
  </w:style>
  <w:style w:type="character" w:customStyle="1" w:styleId="Nierozpoznanawzmianka1">
    <w:name w:val="Nierozpoznana wzmianka1"/>
    <w:uiPriority w:val="99"/>
    <w:semiHidden/>
    <w:unhideWhenUsed/>
    <w:rsid w:val="00784581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784581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8458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Default"/>
    <w:next w:val="Default"/>
    <w:uiPriority w:val="99"/>
    <w:rsid w:val="00784581"/>
    <w:rPr>
      <w:rFonts w:ascii="Times New Roman" w:eastAsia="Calibri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784581"/>
    <w:rPr>
      <w:rFonts w:ascii="Times New Roman" w:eastAsia="Calibri" w:hAnsi="Times New Roman" w:cs="Times New Roman"/>
      <w:color w:val="auto"/>
    </w:rPr>
  </w:style>
  <w:style w:type="character" w:customStyle="1" w:styleId="Nagwek1Znak">
    <w:name w:val="Nagłówek 1 Znak"/>
    <w:basedOn w:val="Domylnaczcionkaakapitu"/>
    <w:link w:val="Nagwek1"/>
    <w:rsid w:val="000733B7"/>
    <w:rPr>
      <w:rFonts w:eastAsia="Times New Roman" w:cs="Arial"/>
      <w:b/>
      <w:bCs/>
      <w:kern w:val="1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0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7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4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0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3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2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7E021-44A0-4941-912C-5B533F9B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cp:lastModifiedBy>Katarzyna Miłoszewska</cp:lastModifiedBy>
  <cp:revision>18</cp:revision>
  <cp:lastPrinted>2021-06-15T08:27:00Z</cp:lastPrinted>
  <dcterms:created xsi:type="dcterms:W3CDTF">2025-11-19T13:05:00Z</dcterms:created>
  <dcterms:modified xsi:type="dcterms:W3CDTF">2025-11-27T12:23:00Z</dcterms:modified>
</cp:coreProperties>
</file>